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656622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Буинский муниципальный район Республики Татарстан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Исполнительный комитет Буинского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«Аксунская СОШ Буинского муниципального района РТ»</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Хасанова Г.Н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Хайбуллина Г.А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Хайруллин Т.Д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2231106)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11</w:t>
      </w:r>
      <w:r>
        <w:rPr>
          <w:rFonts w:ascii="Times New Roman" w:hAnsi="Times New Roman"/>
          <w:b w:val="false"/>
          <w:i w:val="false"/>
          <w:color w:val="000000"/>
          <w:sz w:val="28"/>
        </w:rPr>
        <w:t xml:space="preserve">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a138e01f-71ee-4195-a132-95a500e7f996" w:id="3"/>
      <w:r>
        <w:rPr>
          <w:rFonts w:ascii="Times New Roman" w:hAnsi="Times New Roman"/>
          <w:b/>
          <w:i w:val="false"/>
          <w:color w:val="000000"/>
          <w:sz w:val="28"/>
        </w:rPr>
        <w:t>Аксу</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6566225" w:id="5"/>
    <w:p>
      <w:pPr>
        <w:sectPr>
          <w:pgSz w:w="11906" w:h="16383" w:orient="portrait"/>
        </w:sectPr>
      </w:pPr>
    </w:p>
    <w:bookmarkEnd w:id="5"/>
    <w:bookmarkEnd w:id="0"/>
    <w:bookmarkStart w:name="block-1656622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firstLine="600"/>
        <w:jc w:val="both"/>
      </w:pPr>
      <w:r>
        <w:rPr>
          <w:rFonts w:ascii="Times New Roman" w:hAnsi="Times New Roman"/>
          <w:b w:val="false"/>
          <w:i w:val="false"/>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firstLine="600"/>
        <w:jc w:val="both"/>
      </w:pPr>
      <w:r>
        <w:rPr>
          <w:rFonts w:ascii="Times New Roman" w:hAnsi="Times New Roman"/>
          <w:b w:val="false"/>
          <w:i w:val="false"/>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firstLine="600"/>
        <w:jc w:val="both"/>
      </w:pPr>
      <w:r>
        <w:rPr>
          <w:rFonts w:ascii="Times New Roman" w:hAnsi="Times New Roman"/>
          <w:b w:val="false"/>
          <w:i w:val="false"/>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firstLine="600"/>
        <w:jc w:val="both"/>
      </w:pPr>
      <w:r>
        <w:rPr>
          <w:rFonts w:ascii="Times New Roman" w:hAnsi="Times New Roman"/>
          <w:b w:val="false"/>
          <w:i w:val="false"/>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firstLine="600"/>
        <w:jc w:val="both"/>
      </w:pPr>
      <w:r>
        <w:rPr>
          <w:rFonts w:ascii="Times New Roman" w:hAnsi="Times New Roman"/>
          <w:b w:val="false"/>
          <w:i w:val="false"/>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firstLine="600"/>
        <w:jc w:val="both"/>
      </w:pPr>
      <w:r>
        <w:rPr>
          <w:rFonts w:ascii="Times New Roman" w:hAnsi="Times New Roman"/>
          <w:b w:val="false"/>
          <w:i w:val="false"/>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firstLine="600"/>
        <w:jc w:val="both"/>
      </w:pPr>
      <w:r>
        <w:rPr>
          <w:rFonts w:ascii="Times New Roman" w:hAnsi="Times New Roman"/>
          <w:b w:val="false"/>
          <w:i w:val="false"/>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firstLine="600"/>
        <w:jc w:val="both"/>
      </w:pPr>
      <w:r>
        <w:rPr>
          <w:rFonts w:ascii="Times New Roman" w:hAnsi="Times New Roman"/>
          <w:b w:val="false"/>
          <w:i w:val="false"/>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firstLine="600"/>
        <w:jc w:val="both"/>
      </w:pPr>
      <w:r>
        <w:rPr>
          <w:rFonts w:ascii="Times New Roman" w:hAnsi="Times New Roman"/>
          <w:b w:val="false"/>
          <w:i w:val="false"/>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firstLine="600"/>
        <w:jc w:val="both"/>
      </w:pPr>
      <w:r>
        <w:rPr>
          <w:rFonts w:ascii="Times New Roman" w:hAnsi="Times New Roman"/>
          <w:b w:val="false"/>
          <w:i w:val="false"/>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pPr>
        <w:spacing w:before="0" w:after="0" w:line="264"/>
        <w:ind w:firstLine="600"/>
        <w:jc w:val="both"/>
      </w:pPr>
      <w:r>
        <w:rPr>
          <w:rFonts w:ascii="Times New Roman" w:hAnsi="Times New Roman"/>
          <w:b w:val="false"/>
          <w:i w:val="false"/>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firstLine="600"/>
        <w:jc w:val="both"/>
      </w:pPr>
      <w:r>
        <w:rPr>
          <w:rFonts w:ascii="Times New Roman" w:hAnsi="Times New Roman"/>
          <w:b w:val="false"/>
          <w:i w:val="false"/>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firstLine="600"/>
        <w:jc w:val="both"/>
      </w:pPr>
      <w:r>
        <w:rPr>
          <w:rFonts w:ascii="Times New Roman" w:hAnsi="Times New Roman"/>
          <w:b w:val="false"/>
          <w:i w:val="false"/>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firstLine="600"/>
        <w:jc w:val="both"/>
      </w:pPr>
      <w:r>
        <w:rPr>
          <w:rFonts w:ascii="Times New Roman" w:hAnsi="Times New Roman"/>
          <w:b w:val="false"/>
          <w:i w:val="false"/>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firstLine="600"/>
        <w:jc w:val="both"/>
      </w:pPr>
      <w:r>
        <w:rPr>
          <w:rFonts w:ascii="Times New Roman" w:hAnsi="Times New Roman"/>
          <w:b w:val="false"/>
          <w:i w:val="false"/>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pPr>
        <w:spacing w:before="0" w:after="0" w:line="264"/>
        <w:ind w:firstLine="600"/>
        <w:jc w:val="both"/>
      </w:pPr>
      <w:r>
        <w:rPr>
          <w:rFonts w:ascii="Times New Roman" w:hAnsi="Times New Roman"/>
          <w:b w:val="false"/>
          <w:i w:val="false"/>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pPr>
        <w:spacing w:before="0" w:after="0" w:line="264"/>
        <w:ind w:firstLine="600"/>
        <w:jc w:val="both"/>
      </w:pPr>
      <w:r>
        <w:rPr>
          <w:rFonts w:ascii="Times New Roman" w:hAnsi="Times New Roman"/>
          <w:b w:val="false"/>
          <w:i w:val="false"/>
          <w:color w:val="000000"/>
          <w:sz w:val="28"/>
        </w:rPr>
        <w:t>‌</w:t>
      </w:r>
      <w:bookmarkStart w:name="ceba58f0-def2-488e-88c8-f4292ccf0380" w:id="7"/>
      <w:r>
        <w:rPr>
          <w:rFonts w:ascii="Times New Roman" w:hAnsi="Times New Roman"/>
          <w:b w:val="false"/>
          <w:i w:val="false"/>
          <w:color w:val="000000"/>
          <w:sz w:val="28"/>
        </w:rPr>
        <w:t>Общее число часов, рекомендованных для изучения физической культуры, – 170 часа: в 10 классе – 68 часа (2 часа в неделю), в 11 классе – 102 часа (3 часа в неделю). Общее число часов, рекомендованных для изучения вариативных модулей физической культуры.</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bookmarkStart w:name="block-16566226" w:id="8"/>
    <w:p>
      <w:pPr>
        <w:sectPr>
          <w:pgSz w:w="11906" w:h="16383" w:orient="portrait"/>
        </w:sectPr>
      </w:pPr>
    </w:p>
    <w:bookmarkEnd w:id="8"/>
    <w:bookmarkEnd w:id="6"/>
    <w:bookmarkStart w:name="block-16566221"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firstLine="600"/>
        <w:jc w:val="both"/>
      </w:pPr>
      <w:r>
        <w:rPr>
          <w:rFonts w:ascii="Times New Roman" w:hAnsi="Times New Roman"/>
          <w:b w:val="false"/>
          <w:i w:val="false"/>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firstLine="600"/>
        <w:jc w:val="both"/>
      </w:pPr>
      <w:r>
        <w:rPr>
          <w:rFonts w:ascii="Times New Roman" w:hAnsi="Times New Roman"/>
          <w:b w:val="false"/>
          <w:i w:val="false"/>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pPr>
        <w:spacing w:before="0" w:after="0" w:line="264"/>
        <w:ind w:firstLine="600"/>
        <w:jc w:val="both"/>
      </w:pPr>
      <w:r>
        <w:rPr>
          <w:rFonts w:ascii="Times New Roman" w:hAnsi="Times New Roman"/>
          <w:b w:val="false"/>
          <w:i w:val="false"/>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pPr>
        <w:spacing w:before="0" w:after="0" w:line="264"/>
        <w:ind w:firstLine="600"/>
        <w:jc w:val="both"/>
      </w:pPr>
      <w:r>
        <w:rPr>
          <w:rFonts w:ascii="Times New Roman" w:hAnsi="Times New Roman"/>
          <w:b w:val="false"/>
          <w:i w:val="false"/>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left="12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firstLine="600"/>
        <w:jc w:val="both"/>
      </w:pPr>
      <w:r>
        <w:rPr>
          <w:rFonts w:ascii="Times New Roman" w:hAnsi="Times New Roman"/>
          <w:b w:val="false"/>
          <w:i w:val="false"/>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firstLine="600"/>
        <w:jc w:val="both"/>
      </w:pPr>
      <w:r>
        <w:rPr>
          <w:rFonts w:ascii="Times New Roman" w:hAnsi="Times New Roman"/>
          <w:b w:val="false"/>
          <w:i w:val="false"/>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left="12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firstLine="600"/>
        <w:jc w:val="both"/>
      </w:pPr>
      <w:r>
        <w:rPr>
          <w:rFonts w:ascii="Times New Roman" w:hAnsi="Times New Roman"/>
          <w:b w:val="false"/>
          <w:i w:val="false"/>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firstLine="600"/>
        <w:jc w:val="both"/>
      </w:pPr>
      <w:r>
        <w:rPr>
          <w:rFonts w:ascii="Times New Roman" w:hAnsi="Times New Roman"/>
          <w:b w:val="false"/>
          <w:i w:val="false"/>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val="false"/>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10617"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firstLine="600"/>
        <w:jc w:val="both"/>
      </w:pPr>
      <w:r>
        <w:rPr>
          <w:rFonts w:ascii="Times New Roman" w:hAnsi="Times New Roman"/>
          <w:b w:val="false"/>
          <w:i w:val="false"/>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firstLine="600"/>
        <w:jc w:val="both"/>
      </w:pPr>
      <w:r>
        <w:rPr>
          <w:rFonts w:ascii="Times New Roman" w:hAnsi="Times New Roman"/>
          <w:b w:val="false"/>
          <w:i w:val="false"/>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firstLine="600"/>
        <w:jc w:val="both"/>
      </w:pPr>
      <w:r>
        <w:rPr>
          <w:rFonts w:ascii="Times New Roman" w:hAnsi="Times New Roman"/>
          <w:b w:val="false"/>
          <w:i w:val="false"/>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firstLine="60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pPr>
        <w:spacing w:before="0" w:after="0" w:line="264"/>
        <w:ind w:firstLine="600"/>
        <w:jc w:val="both"/>
      </w:pPr>
      <w:r>
        <w:rPr>
          <w:rFonts w:ascii="Times New Roman" w:hAnsi="Times New Roman"/>
          <w:b w:val="false"/>
          <w:i w:val="false"/>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firstLine="600"/>
        <w:jc w:val="both"/>
      </w:pPr>
      <w:r>
        <w:rPr>
          <w:rFonts w:ascii="Times New Roman" w:hAnsi="Times New Roman"/>
          <w:b w:val="false"/>
          <w:i w:val="false"/>
          <w:color w:val="000000"/>
          <w:sz w:val="28"/>
        </w:rPr>
        <w:t>Банные процедуры, их назначение и правила проведения, основные способы парения.</w:t>
      </w:r>
    </w:p>
    <w:p>
      <w:pPr>
        <w:spacing w:before="0" w:after="0" w:line="264"/>
        <w:ind w:firstLine="600"/>
        <w:jc w:val="both"/>
      </w:pPr>
      <w:r>
        <w:rPr>
          <w:rFonts w:ascii="Times New Roman" w:hAnsi="Times New Roman"/>
          <w:b w:val="false"/>
          <w:i w:val="false"/>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firstLine="600"/>
        <w:jc w:val="both"/>
      </w:pPr>
      <w:r>
        <w:rPr>
          <w:rFonts w:ascii="Times New Roman" w:hAnsi="Times New Roman"/>
          <w:b w:val="false"/>
          <w:i w:val="false"/>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 xml:space="preserve">Общая физическая подготовка. </w:t>
      </w:r>
    </w:p>
    <w:p>
      <w:pPr>
        <w:spacing w:before="0" w:after="0" w:line="264"/>
        <w:ind w:firstLine="600"/>
        <w:jc w:val="both"/>
      </w:pPr>
      <w:r>
        <w:rPr>
          <w:rFonts w:ascii="Times New Roman" w:hAnsi="Times New Roman"/>
          <w:b w:val="false"/>
          <w:i/>
          <w:color w:val="000000"/>
          <w:sz w:val="28"/>
        </w:rPr>
        <w:t>Развитие силовых способностей</w:t>
      </w:r>
      <w:r>
        <w:rPr>
          <w:rFonts w:ascii="Times New Roman" w:hAnsi="Times New Roman"/>
          <w:b w:val="false"/>
          <w:i w:val="false"/>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firstLine="600"/>
        <w:jc w:val="both"/>
      </w:pPr>
      <w:r>
        <w:rPr>
          <w:rFonts w:ascii="Times New Roman" w:hAnsi="Times New Roman"/>
          <w:b w:val="false"/>
          <w:i/>
          <w:color w:val="000000"/>
          <w:sz w:val="28"/>
        </w:rPr>
        <w:t xml:space="preserve">Развитие скоростных способностей. </w:t>
      </w:r>
    </w:p>
    <w:p>
      <w:pPr>
        <w:spacing w:before="0" w:after="0" w:line="264"/>
        <w:ind w:firstLine="600"/>
        <w:jc w:val="both"/>
      </w:pPr>
      <w:r>
        <w:rPr>
          <w:rFonts w:ascii="Times New Roman" w:hAnsi="Times New Roman"/>
          <w:b w:val="false"/>
          <w:i w:val="false"/>
          <w:color w:val="000000"/>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firstLine="600"/>
        <w:jc w:val="both"/>
      </w:pPr>
      <w:r>
        <w:rPr>
          <w:rFonts w:ascii="Times New Roman" w:hAnsi="Times New Roman"/>
          <w:b w:val="false"/>
          <w:i/>
          <w:color w:val="000000"/>
          <w:sz w:val="28"/>
        </w:rPr>
        <w:t xml:space="preserve">Развитие выносливости. </w:t>
      </w:r>
    </w:p>
    <w:p>
      <w:pPr>
        <w:spacing w:before="0" w:after="0" w:line="264"/>
        <w:ind w:firstLine="600"/>
        <w:jc w:val="both"/>
      </w:pPr>
      <w:r>
        <w:rPr>
          <w:rFonts w:ascii="Times New Roman" w:hAnsi="Times New Roman"/>
          <w:b w:val="false"/>
          <w:i w:val="false"/>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firstLine="600"/>
        <w:jc w:val="both"/>
      </w:pPr>
      <w:r>
        <w:rPr>
          <w:rFonts w:ascii="Times New Roman" w:hAnsi="Times New Roman"/>
          <w:b w:val="false"/>
          <w:i/>
          <w:color w:val="000000"/>
          <w:sz w:val="28"/>
        </w:rPr>
        <w:t xml:space="preserve">Развитие координации движений. </w:t>
      </w:r>
    </w:p>
    <w:p>
      <w:pPr>
        <w:spacing w:before="0" w:after="0" w:line="264"/>
        <w:ind w:firstLine="600"/>
        <w:jc w:val="both"/>
      </w:pPr>
      <w:r>
        <w:rPr>
          <w:rFonts w:ascii="Times New Roman" w:hAnsi="Times New Roman"/>
          <w:b w:val="false"/>
          <w:i w:val="false"/>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firstLine="600"/>
        <w:jc w:val="both"/>
      </w:pPr>
      <w:r>
        <w:rPr>
          <w:rFonts w:ascii="Times New Roman" w:hAnsi="Times New Roman"/>
          <w:b w:val="false"/>
          <w:i/>
          <w:color w:val="000000"/>
          <w:sz w:val="28"/>
        </w:rPr>
        <w:t xml:space="preserve">Развитие гибкости. </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val="false"/>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firstLine="600"/>
        <w:jc w:val="both"/>
      </w:pPr>
      <w:r>
        <w:rPr>
          <w:rFonts w:ascii="Times New Roman" w:hAnsi="Times New Roman"/>
          <w:b w:val="false"/>
          <w:i/>
          <w:color w:val="000000"/>
          <w:sz w:val="28"/>
        </w:rPr>
        <w:t xml:space="preserve">Специальная физическая подготовка. </w:t>
      </w:r>
    </w:p>
    <w:p>
      <w:pPr>
        <w:spacing w:before="0" w:after="0" w:line="264"/>
        <w:ind w:firstLine="600"/>
        <w:jc w:val="both"/>
      </w:pPr>
      <w:r>
        <w:rPr>
          <w:rFonts w:ascii="Times New Roman" w:hAnsi="Times New Roman"/>
          <w:b w:val="false"/>
          <w:i/>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pPr>
        <w:spacing w:before="0" w:after="0" w:line="264"/>
        <w:ind w:firstLine="600"/>
        <w:jc w:val="both"/>
      </w:pPr>
      <w:r>
        <w:rPr>
          <w:rFonts w:ascii="Times New Roman" w:hAnsi="Times New Roman"/>
          <w:b w:val="false"/>
          <w:i/>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pPr>
        <w:spacing w:before="0" w:after="0" w:line="264"/>
        <w:ind w:firstLine="600"/>
        <w:jc w:val="both"/>
      </w:pPr>
      <w:r>
        <w:rPr>
          <w:rFonts w:ascii="Times New Roman" w:hAnsi="Times New Roman"/>
          <w:b w:val="false"/>
          <w:i w:val="false"/>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firstLine="600"/>
        <w:jc w:val="both"/>
      </w:pPr>
      <w:r>
        <w:rPr>
          <w:rFonts w:ascii="Times New Roman" w:hAnsi="Times New Roman"/>
          <w:b w:val="false"/>
          <w:i w:val="false"/>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firstLine="600"/>
        <w:jc w:val="both"/>
      </w:pPr>
      <w:r>
        <w:rPr>
          <w:rFonts w:ascii="Times New Roman" w:hAnsi="Times New Roman"/>
          <w:b w:val="false"/>
          <w:i w:val="false"/>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16566221" w:id="11"/>
    <w:p>
      <w:pPr>
        <w:sectPr>
          <w:pgSz w:w="11906" w:h="16383" w:orient="portrait"/>
        </w:sectPr>
      </w:pPr>
    </w:p>
    <w:bookmarkEnd w:id="11"/>
    <w:bookmarkEnd w:id="9"/>
    <w:bookmarkStart w:name="block-16566222" w:id="12"/>
    <w:p>
      <w:pPr>
        <w:spacing w:before="0" w:after="0" w:line="264"/>
        <w:ind w:left="120"/>
        <w:jc w:val="both"/>
      </w:pPr>
      <w:bookmarkStart w:name="_Toc137548640" w:id="13"/>
      <w:bookmarkEnd w:id="13"/>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4"/>
      <w:bookmarkEnd w:id="14"/>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идейную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val="false"/>
          <w:i w:val="false"/>
          <w:color w:val="000000"/>
          <w:sz w:val="28"/>
        </w:rPr>
        <w:t xml:space="preserve">4) </w:t>
      </w: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val="false"/>
          <w:i w:val="false"/>
          <w:color w:val="000000"/>
          <w:sz w:val="28"/>
        </w:rPr>
        <w:t xml:space="preserve">5) </w:t>
      </w:r>
      <w:r>
        <w:rPr>
          <w:rFonts w:ascii="Times New Roman" w:hAnsi="Times New Roman"/>
          <w:b/>
          <w:i w:val="false"/>
          <w:color w:val="000000"/>
          <w:sz w:val="28"/>
        </w:rPr>
        <w:t>физического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 xml:space="preserve">потребность в физическом совершенствовании, занятиях </w:t>
      </w:r>
    </w:p>
    <w:p>
      <w:pPr>
        <w:spacing w:before="0" w:after="0" w:line="264"/>
        <w:ind w:firstLine="600"/>
        <w:jc w:val="both"/>
      </w:pPr>
      <w:r>
        <w:rPr>
          <w:rFonts w:ascii="Times New Roman" w:hAnsi="Times New Roman"/>
          <w:b w:val="false"/>
          <w:i w:val="false"/>
          <w:color w:val="000000"/>
          <w:sz w:val="28"/>
        </w:rPr>
        <w:t>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6) </w:t>
      </w:r>
      <w:r>
        <w:rPr>
          <w:rFonts w:ascii="Times New Roman" w:hAnsi="Times New Roman"/>
          <w:b/>
          <w:i w:val="false"/>
          <w:color w:val="000000"/>
          <w:sz w:val="28"/>
        </w:rPr>
        <w:t>трудового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готовность к труду, осознание приобретённых умений и навыков,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val="false"/>
          <w:i w:val="false"/>
          <w:color w:val="000000"/>
          <w:sz w:val="28"/>
        </w:rPr>
        <w:t xml:space="preserve">7) </w:t>
      </w: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firstLine="60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 xml:space="preserve">8)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познанием мира;</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ind w:left="120"/>
        <w:jc w:val="left"/>
      </w:pPr>
      <w:bookmarkStart w:name="_Toc137510620"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6"/>
      <w:bookmarkEnd w:id="16"/>
      <w:r>
        <w:rPr>
          <w:rFonts w:ascii="Times New Roman" w:hAnsi="Times New Roman"/>
          <w:b w:val="false"/>
          <w:i w:val="false"/>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w:t>
      </w:r>
      <w:r>
        <w:rPr>
          <w:rFonts w:ascii="Times New Roman" w:hAnsi="Times New Roman"/>
          <w:b w:val="false"/>
          <w:i/>
          <w:color w:val="000000"/>
          <w:sz w:val="28"/>
        </w:rPr>
        <w:t>следующие 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firstLine="600"/>
        <w:jc w:val="both"/>
      </w:pPr>
      <w:r>
        <w:rPr>
          <w:rFonts w:ascii="Times New Roman" w:hAnsi="Times New Roman"/>
          <w:b w:val="false"/>
          <w:i w:val="false"/>
          <w:color w:val="000000"/>
          <w:sz w:val="28"/>
        </w:rPr>
        <w:t>формирование научного типа мышления, владение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firstLine="600"/>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 xml:space="preserve">владеть различными способами общения и взаимодействия;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самоорганизации</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w:t>
      </w:r>
    </w:p>
    <w:p>
      <w:pPr>
        <w:spacing w:before="0" w:after="0" w:line="264"/>
        <w:ind w:firstLine="600"/>
        <w:jc w:val="both"/>
      </w:pPr>
      <w:r>
        <w:rPr>
          <w:rFonts w:ascii="Times New Roman" w:hAnsi="Times New Roman"/>
          <w:b w:val="false"/>
          <w:i w:val="false"/>
          <w:color w:val="000000"/>
          <w:sz w:val="28"/>
        </w:rPr>
        <w:t>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самоконтроля, принятия себя и других</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совместной деятельности</w:t>
      </w:r>
      <w:r>
        <w:rPr>
          <w:rFonts w:ascii="Times New Roman" w:hAnsi="Times New Roman"/>
          <w:b w:val="false"/>
          <w:i w:val="false"/>
          <w:color w:val="000000"/>
          <w:sz w:val="28"/>
        </w:rPr>
        <w:t xml:space="preserve">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вклада своего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left="120"/>
        <w:jc w:val="left"/>
      </w:pPr>
      <w:bookmarkStart w:name="_Toc137510621" w:id="17"/>
      <w:bookmarkEnd w:id="17"/>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firstLine="600"/>
        <w:jc w:val="both"/>
      </w:pPr>
      <w:r>
        <w:rPr>
          <w:rFonts w:ascii="Times New Roman" w:hAnsi="Times New Roman"/>
          <w:b w:val="false"/>
          <w:i w:val="false"/>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firstLine="600"/>
        <w:jc w:val="both"/>
      </w:pPr>
      <w:r>
        <w:rPr>
          <w:rFonts w:ascii="Times New Roman" w:hAnsi="Times New Roman"/>
          <w:b w:val="false"/>
          <w:i w:val="false"/>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firstLine="600"/>
        <w:jc w:val="both"/>
      </w:pPr>
      <w:r>
        <w:rPr>
          <w:rFonts w:ascii="Times New Roman" w:hAnsi="Times New Roman"/>
          <w:b w:val="false"/>
          <w:i w:val="false"/>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firstLine="600"/>
        <w:jc w:val="both"/>
      </w:pPr>
      <w:r>
        <w:rPr>
          <w:rFonts w:ascii="Times New Roman" w:hAnsi="Times New Roman"/>
          <w:b w:val="false"/>
          <w:i w:val="false"/>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выполнять упражнения общефизической подготовки, использовать их в планировании кондиционной тренировки;</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firstLine="600"/>
        <w:jc w:val="both"/>
      </w:pPr>
      <w:r>
        <w:rPr>
          <w:rFonts w:ascii="Times New Roman" w:hAnsi="Times New Roman"/>
          <w:b w:val="false"/>
          <w:i w:val="false"/>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firstLine="600"/>
        <w:jc w:val="both"/>
      </w:pPr>
      <w:r>
        <w:rPr>
          <w:rFonts w:ascii="Times New Roman" w:hAnsi="Times New Roman"/>
          <w:b w:val="false"/>
          <w:i w:val="false"/>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firstLine="600"/>
        <w:jc w:val="both"/>
      </w:pPr>
      <w:r>
        <w:rPr>
          <w:rFonts w:ascii="Times New Roman" w:hAnsi="Times New Roman"/>
          <w:b w:val="false"/>
          <w:i w:val="false"/>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firstLine="600"/>
        <w:jc w:val="both"/>
      </w:pPr>
      <w:r>
        <w:rPr>
          <w:rFonts w:ascii="Times New Roman" w:hAnsi="Times New Roman"/>
          <w:b w:val="false"/>
          <w:i w:val="false"/>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firstLine="600"/>
        <w:jc w:val="both"/>
      </w:pPr>
      <w:r>
        <w:rPr>
          <w:rFonts w:ascii="Times New Roman" w:hAnsi="Times New Roman"/>
          <w:b w:val="false"/>
          <w:i w:val="false"/>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bookmarkStart w:name="block-16566222" w:id="18"/>
    <w:p>
      <w:pPr>
        <w:sectPr>
          <w:pgSz w:w="11906" w:h="16383" w:orient="portrait"/>
        </w:sectPr>
      </w:pPr>
    </w:p>
    <w:bookmarkEnd w:id="18"/>
    <w:bookmarkEnd w:id="12"/>
    <w:bookmarkStart w:name="block-16566223" w:id="1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средство укрепления здоровья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http://www.gto.ru/</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социальное явление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https:</w:t>
            </w:r>
            <w:hyperlink r:id="rId5">
              <w:r>
                <w:rPr>
                  <w:rFonts w:ascii="Times New Roman" w:hAnsi="Times New Roman"/>
                  <w:b w:val="false"/>
                  <w:i w:val="false"/>
                  <w:color w:val="0000ff"/>
                  <w:sz w:val="22"/>
                  <w:u w:val="single"/>
                </w:rPr>
                <w:t>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условиях активного отдыха и досуга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6">
              <w:r>
                <w:rPr>
                  <w:rFonts w:ascii="Times New Roman" w:hAnsi="Times New Roman"/>
                  <w:b w:val="false"/>
                  <w:i w:val="false"/>
                  <w:color w:val="0000ff"/>
                  <w:sz w:val="22"/>
                  <w:u w:val="single"/>
                </w:rPr>
                <w:t>http://www.gto.ru/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7">
              <w:r>
                <w:rPr>
                  <w:rFonts w:ascii="Times New Roman" w:hAnsi="Times New Roman"/>
                  <w:b w:val="false"/>
                  <w:i w:val="false"/>
                  <w:color w:val="0000ff"/>
                  <w:sz w:val="22"/>
                  <w:u w:val="single"/>
                </w:rPr>
                <w:t>http://www.gto.ru/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8">
              <w:r>
                <w:rPr>
                  <w:rFonts w:ascii="Times New Roman" w:hAnsi="Times New Roman"/>
                  <w:b w:val="false"/>
                  <w:i w:val="false"/>
                  <w:color w:val="0000ff"/>
                  <w:sz w:val="22"/>
                  <w:u w:val="single"/>
                </w:rPr>
                <w:t>http://www.gto.ru/</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9">
              <w:r>
                <w:rPr>
                  <w:rFonts w:ascii="Times New Roman" w:hAnsi="Times New Roman"/>
                  <w:b w:val="false"/>
                  <w:i w:val="false"/>
                  <w:color w:val="0000ff"/>
                  <w:sz w:val="22"/>
                  <w:u w:val="single"/>
                </w:rPr>
                <w:t>http://www.gto.ru/</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694" w:type="dxa"/>
            <w:tcBorders/>
            <w:tcMar>
              <w:top w:w="50" w:type="dxa"/>
              <w:left w:w="100" w:type="dxa"/>
            </w:tcMar>
            <w:vAlign w:val="center"/>
          </w:tcPr>
          <w:p>
            <w:pPr>
              <w:spacing w:before="0" w:after="0"/>
              <w:ind w:left="135"/>
              <w:jc w:val="left"/>
            </w:pPr>
            <w:hyperlink r:id="rId10">
              <w:r>
                <w:rPr>
                  <w:rFonts w:ascii="Times New Roman" w:hAnsi="Times New Roman"/>
                  <w:b w:val="false"/>
                  <w:i w:val="false"/>
                  <w:color w:val="0000ff"/>
                  <w:sz w:val="22"/>
                  <w:u w:val="single"/>
                </w:rPr>
                <w:t>http://www.gto.ru/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88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11">
              <w:r>
                <w:rPr>
                  <w:rFonts w:ascii="Times New Roman" w:hAnsi="Times New Roman"/>
                  <w:b w:val="false"/>
                  <w:i w:val="false"/>
                  <w:color w:val="0000ff"/>
                  <w:sz w:val="22"/>
                  <w:u w:val="single"/>
                </w:rPr>
                <w:t>http://www.gto.ru/</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12">
              <w:r>
                <w:rPr>
                  <w:rFonts w:ascii="Times New Roman" w:hAnsi="Times New Roman"/>
                  <w:b w:val="false"/>
                  <w:i w:val="false"/>
                  <w:color w:val="0000ff"/>
                  <w:sz w:val="22"/>
                  <w:u w:val="single"/>
                </w:rPr>
                <w:t>http://www.gto.ru/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Название</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13">
              <w:r>
                <w:rPr>
                  <w:rFonts w:ascii="Times New Roman" w:hAnsi="Times New Roman"/>
                  <w:b w:val="false"/>
                  <w:i w:val="false"/>
                  <w:color w:val="0000ff"/>
                  <w:sz w:val="22"/>
                  <w:u w:val="single"/>
                </w:rPr>
                <w:t>http://www.gto.ru/</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и оказание перовой помощи во время занятий физической культурой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694" w:type="dxa"/>
            <w:tcBorders/>
            <w:tcMar>
              <w:top w:w="50" w:type="dxa"/>
              <w:left w:w="100" w:type="dxa"/>
            </w:tcMar>
            <w:vAlign w:val="center"/>
          </w:tcPr>
          <w:p>
            <w:pPr>
              <w:spacing w:before="0" w:after="0"/>
              <w:ind w:left="135"/>
              <w:jc w:val="left"/>
            </w:pPr>
            <w:hyperlink r:id="rId14">
              <w:r>
                <w:rPr>
                  <w:rFonts w:ascii="Times New Roman" w:hAnsi="Times New Roman"/>
                  <w:b w:val="false"/>
                  <w:i w:val="false"/>
                  <w:color w:val="0000ff"/>
                  <w:sz w:val="22"/>
                  <w:u w:val="single"/>
                </w:rPr>
                <w:t>http://www.gto.ru/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оздоровительные методы и процедуры в режиме здорового образа жизни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15">
              <w:r>
                <w:rPr>
                  <w:rFonts w:ascii="Times New Roman" w:hAnsi="Times New Roman"/>
                  <w:b w:val="false"/>
                  <w:i w:val="false"/>
                  <w:color w:val="0000ff"/>
                  <w:sz w:val="22"/>
                  <w:u w:val="single"/>
                </w:rPr>
                <w:t>http://www.gto.ru/</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«Готов к труду и обороне»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hyperlink r:id="rId16">
              <w:r>
                <w:rPr>
                  <w:rFonts w:ascii="Times New Roman" w:hAnsi="Times New Roman"/>
                  <w:b w:val="false"/>
                  <w:i w:val="false"/>
                  <w:color w:val="0000ff"/>
                  <w:sz w:val="22"/>
                  <w:u w:val="single"/>
                </w:rPr>
                <w:t>http://www.gto.ru/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17">
              <w:r>
                <w:rPr>
                  <w:rFonts w:ascii="Times New Roman" w:hAnsi="Times New Roman"/>
                  <w:b w:val="false"/>
                  <w:i w:val="false"/>
                  <w:color w:val="0000ff"/>
                  <w:sz w:val="22"/>
                  <w:u w:val="single"/>
                </w:rPr>
                <w:t>http://www.gto.ru/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1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18">
              <w:r>
                <w:rPr>
                  <w:rFonts w:ascii="Times New Roman" w:hAnsi="Times New Roman"/>
                  <w:b w:val="false"/>
                  <w:i w:val="false"/>
                  <w:color w:val="0000ff"/>
                  <w:sz w:val="22"/>
                  <w:u w:val="single"/>
                </w:rPr>
                <w:t>http://www.gto.ru/</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19">
              <w:r>
                <w:rPr>
                  <w:rFonts w:ascii="Times New Roman" w:hAnsi="Times New Roman"/>
                  <w:b w:val="false"/>
                  <w:i w:val="false"/>
                  <w:color w:val="0000ff"/>
                  <w:sz w:val="22"/>
                  <w:u w:val="single"/>
                </w:rPr>
                <w:t>http://www.gto.ru/</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694" w:type="dxa"/>
            <w:tcBorders/>
            <w:tcMar>
              <w:top w:w="50" w:type="dxa"/>
              <w:left w:w="100" w:type="dxa"/>
            </w:tcMar>
            <w:vAlign w:val="center"/>
          </w:tcPr>
          <w:p>
            <w:pPr>
              <w:spacing w:before="0" w:after="0"/>
              <w:ind w:left="135"/>
              <w:jc w:val="left"/>
            </w:pPr>
            <w:hyperlink r:id="rId20">
              <w:r>
                <w:rPr>
                  <w:rFonts w:ascii="Times New Roman" w:hAnsi="Times New Roman"/>
                  <w:b w:val="false"/>
                  <w:i w:val="false"/>
                  <w:color w:val="0000ff"/>
                  <w:sz w:val="22"/>
                  <w:u w:val="single"/>
                </w:rPr>
                <w:t>http://www.gto.ru/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«Атлетические единоборства»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694" w:type="dxa"/>
            <w:tcBorders/>
            <w:tcMar>
              <w:top w:w="50" w:type="dxa"/>
              <w:left w:w="100" w:type="dxa"/>
            </w:tcMar>
            <w:vAlign w:val="center"/>
          </w:tcPr>
          <w:p>
            <w:pPr>
              <w:spacing w:before="0" w:after="0"/>
              <w:ind w:left="135"/>
              <w:jc w:val="left"/>
            </w:pPr>
            <w:hyperlink r:id="rId21">
              <w:r>
                <w:rPr>
                  <w:rFonts w:ascii="Times New Roman" w:hAnsi="Times New Roman"/>
                  <w:b w:val="false"/>
                  <w:i w:val="false"/>
                  <w:color w:val="0000ff"/>
                  <w:sz w:val="22"/>
                  <w:u w:val="single"/>
                </w:rPr>
                <w:t>http://www.gto.ru/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2694" w:type="dxa"/>
            <w:tcBorders/>
            <w:tcMar>
              <w:top w:w="50" w:type="dxa"/>
              <w:left w:w="100" w:type="dxa"/>
            </w:tcMar>
            <w:vAlign w:val="center"/>
          </w:tcPr>
          <w:p>
            <w:pPr>
              <w:spacing w:before="0" w:after="0"/>
              <w:ind w:left="135"/>
              <w:jc w:val="left"/>
            </w:pPr>
            <w:hyperlink r:id="rId22">
              <w:r>
                <w:rPr>
                  <w:rFonts w:ascii="Times New Roman" w:hAnsi="Times New Roman"/>
                  <w:b w:val="false"/>
                  <w:i w:val="false"/>
                  <w:color w:val="0000ff"/>
                  <w:sz w:val="22"/>
                  <w:u w:val="single"/>
                </w:rPr>
                <w:t>http://www.gto.ru/</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2694" w:type="dxa"/>
            <w:tcBorders/>
            <w:tcMar>
              <w:top w:w="50" w:type="dxa"/>
              <w:left w:w="100" w:type="dxa"/>
            </w:tcMar>
            <w:vAlign w:val="center"/>
          </w:tcPr>
          <w:p>
            <w:pPr>
              <w:spacing w:before="0" w:after="0"/>
              <w:ind w:left="135"/>
              <w:jc w:val="left"/>
            </w:pPr>
            <w:hyperlink r:id="rId23">
              <w:r>
                <w:rPr>
                  <w:rFonts w:ascii="Times New Roman" w:hAnsi="Times New Roman"/>
                  <w:b w:val="false"/>
                  <w:i w:val="false"/>
                  <w:color w:val="0000ff"/>
                  <w:sz w:val="22"/>
                  <w:u w:val="single"/>
                </w:rPr>
                <w:t>http://www.gto.ru/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2694" w:type="dxa"/>
            <w:tcBorders/>
            <w:tcMar>
              <w:top w:w="50" w:type="dxa"/>
              <w:left w:w="100" w:type="dxa"/>
            </w:tcMar>
            <w:vAlign w:val="center"/>
          </w:tcPr>
          <w:p>
            <w:pPr>
              <w:jc w:val="left"/>
            </w:pPr>
          </w:p>
        </w:tc>
      </w:tr>
    </w:tbl>
    <w:p>
      <w:pPr>
        <w:sectPr>
          <w:pgSz w:w="16383" w:h="11906" w:orient="landscape"/>
        </w:sectPr>
      </w:pPr>
    </w:p>
    <w:bookmarkStart w:name="block-16566223" w:id="20"/>
    <w:p>
      <w:pPr>
        <w:sectPr>
          <w:pgSz w:w="16383" w:h="11906" w:orient="landscape"/>
        </w:sectPr>
      </w:pPr>
    </w:p>
    <w:bookmarkEnd w:id="20"/>
    <w:bookmarkEnd w:id="19"/>
    <w:bookmarkStart w:name="block-16566224" w:id="2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возникновения культуры как социального явления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57" w:type="dxa"/>
            <w:tcBorders/>
            <w:tcMar>
              <w:top w:w="50" w:type="dxa"/>
              <w:left w:w="100" w:type="dxa"/>
            </w:tcMar>
            <w:vAlign w:val="center"/>
          </w:tcPr>
          <w:p>
            <w:pPr>
              <w:spacing w:before="0" w:after="0"/>
              <w:ind w:left="135"/>
              <w:jc w:val="left"/>
            </w:pPr>
            <w:hyperlink r:id="rId24">
              <w:r>
                <w:rPr>
                  <w:rFonts w:ascii="Times New Roman" w:hAnsi="Times New Roman"/>
                  <w:b w:val="false"/>
                  <w:i w:val="false"/>
                  <w:color w:val="0000ff"/>
                  <w:sz w:val="22"/>
                  <w:u w:val="single"/>
                </w:rPr>
                <w:t>http://www.gto.ru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как способ развития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57" w:type="dxa"/>
            <w:tcBorders/>
            <w:tcMar>
              <w:top w:w="50" w:type="dxa"/>
              <w:left w:w="100" w:type="dxa"/>
            </w:tcMar>
            <w:vAlign w:val="center"/>
          </w:tcPr>
          <w:p>
            <w:pPr>
              <w:spacing w:before="0" w:after="0"/>
              <w:ind w:left="135"/>
              <w:jc w:val="left"/>
            </w:pPr>
            <w:hyperlink r:id="rId25">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условие активной жизнедеятельности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57" w:type="dxa"/>
            <w:tcBorders/>
            <w:tcMar>
              <w:top w:w="50" w:type="dxa"/>
              <w:left w:w="100" w:type="dxa"/>
            </w:tcMar>
            <w:vAlign w:val="center"/>
          </w:tcPr>
          <w:p>
            <w:pPr>
              <w:spacing w:before="0" w:after="0"/>
              <w:ind w:left="135"/>
              <w:jc w:val="left"/>
            </w:pPr>
            <w:hyperlink r:id="rId26">
              <w:r>
                <w:rPr>
                  <w:rFonts w:ascii="Times New Roman" w:hAnsi="Times New Roman"/>
                  <w:b w:val="false"/>
                  <w:i w:val="false"/>
                  <w:color w:val="0000ff"/>
                  <w:sz w:val="22"/>
                  <w:u w:val="single"/>
                </w:rPr>
                <w:t>http://www.gto.ru/</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и формы организации физической культуры в современном обществе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57" w:type="dxa"/>
            <w:tcBorders/>
            <w:tcMar>
              <w:top w:w="50" w:type="dxa"/>
              <w:left w:w="100" w:type="dxa"/>
            </w:tcMar>
            <w:vAlign w:val="center"/>
          </w:tcPr>
          <w:p>
            <w:pPr>
              <w:spacing w:before="0" w:after="0"/>
              <w:ind w:left="135"/>
              <w:jc w:val="left"/>
            </w:pPr>
            <w:hyperlink r:id="rId27">
              <w:r>
                <w:rPr>
                  <w:rFonts w:ascii="Times New Roman" w:hAnsi="Times New Roman"/>
                  <w:b w:val="false"/>
                  <w:i w:val="false"/>
                  <w:color w:val="0000ff"/>
                  <w:sz w:val="22"/>
                  <w:u w:val="single"/>
                </w:rPr>
                <w:t>http://www.gto.ru/</w:t>
              </w:r>
            </w:hyperlink>
          </w:p>
        </w:tc>
      </w:tr>
      <w:tr>
        <w:trPr>
          <w:trHeight w:val="19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физическое здоровье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57" w:type="dxa"/>
            <w:tcBorders/>
            <w:tcMar>
              <w:top w:w="50" w:type="dxa"/>
              <w:left w:w="100" w:type="dxa"/>
            </w:tcMar>
            <w:vAlign w:val="center"/>
          </w:tcPr>
          <w:p>
            <w:pPr>
              <w:spacing w:before="0" w:after="0"/>
              <w:ind w:left="135"/>
              <w:jc w:val="left"/>
            </w:pPr>
            <w:hyperlink r:id="rId28">
              <w:r>
                <w:rPr>
                  <w:rFonts w:ascii="Times New Roman" w:hAnsi="Times New Roman"/>
                  <w:b w:val="false"/>
                  <w:i w:val="false"/>
                  <w:color w:val="0000ff"/>
                  <w:sz w:val="22"/>
                  <w:u w:val="single"/>
                </w:rPr>
                <w:t>http://www.gto.ru/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психическое здоровье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57" w:type="dxa"/>
            <w:tcBorders/>
            <w:tcMar>
              <w:top w:w="50" w:type="dxa"/>
              <w:left w:w="100" w:type="dxa"/>
            </w:tcMar>
            <w:vAlign w:val="center"/>
          </w:tcPr>
          <w:p>
            <w:pPr>
              <w:spacing w:before="0" w:after="0"/>
              <w:ind w:left="135"/>
              <w:jc w:val="left"/>
            </w:pPr>
            <w:hyperlink r:id="rId29">
              <w:r>
                <w:rPr>
                  <w:rFonts w:ascii="Times New Roman" w:hAnsi="Times New Roman"/>
                  <w:b w:val="false"/>
                  <w:i w:val="false"/>
                  <w:color w:val="0000ff"/>
                  <w:sz w:val="22"/>
                  <w:u w:val="single"/>
                </w:rPr>
                <w:t>http://www.gto.ru/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социальное здоровье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57" w:type="dxa"/>
            <w:tcBorders/>
            <w:tcMar>
              <w:top w:w="50" w:type="dxa"/>
              <w:left w:w="100" w:type="dxa"/>
            </w:tcMar>
            <w:vAlign w:val="center"/>
          </w:tcPr>
          <w:p>
            <w:pPr>
              <w:spacing w:before="0" w:after="0"/>
              <w:ind w:left="135"/>
              <w:jc w:val="left"/>
            </w:pPr>
            <w:hyperlink r:id="rId30">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организации образа жизни современного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57" w:type="dxa"/>
            <w:tcBorders/>
            <w:tcMar>
              <w:top w:w="50" w:type="dxa"/>
              <w:left w:w="100" w:type="dxa"/>
            </w:tcMar>
            <w:vAlign w:val="center"/>
          </w:tcPr>
          <w:p>
            <w:pPr>
              <w:spacing w:before="0" w:after="0"/>
              <w:ind w:left="135"/>
              <w:jc w:val="left"/>
            </w:pPr>
            <w:hyperlink r:id="rId31">
              <w:r>
                <w:rPr>
                  <w:rFonts w:ascii="Times New Roman" w:hAnsi="Times New Roman"/>
                  <w:b w:val="false"/>
                  <w:i w:val="false"/>
                  <w:color w:val="0000ff"/>
                  <w:sz w:val="22"/>
                  <w:u w:val="single"/>
                </w:rPr>
                <w:t>http://www.gto.ru/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индивидуальной досуговой деятельности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57" w:type="dxa"/>
            <w:tcBorders/>
            <w:tcMar>
              <w:top w:w="50" w:type="dxa"/>
              <w:left w:w="100" w:type="dxa"/>
            </w:tcMar>
            <w:vAlign w:val="center"/>
          </w:tcPr>
          <w:p>
            <w:pPr>
              <w:spacing w:before="0" w:after="0"/>
              <w:ind w:left="135"/>
              <w:jc w:val="left"/>
            </w:pPr>
            <w:hyperlink r:id="rId32">
              <w:r>
                <w:rPr>
                  <w:rFonts w:ascii="Times New Roman" w:hAnsi="Times New Roman"/>
                  <w:b w:val="false"/>
                  <w:i w:val="false"/>
                  <w:color w:val="0000ff"/>
                  <w:sz w:val="22"/>
                  <w:u w:val="single"/>
                </w:rPr>
                <w:t>http://www.gto.ru/</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57" w:type="dxa"/>
            <w:tcBorders/>
            <w:tcMar>
              <w:top w:w="50" w:type="dxa"/>
              <w:left w:w="100" w:type="dxa"/>
            </w:tcMar>
            <w:vAlign w:val="center"/>
          </w:tcPr>
          <w:p>
            <w:pPr>
              <w:spacing w:before="0" w:after="0"/>
              <w:ind w:left="135"/>
              <w:jc w:val="left"/>
            </w:pPr>
            <w:hyperlink r:id="rId33">
              <w:r>
                <w:rPr>
                  <w:rFonts w:ascii="Times New Roman" w:hAnsi="Times New Roman"/>
                  <w:b w:val="false"/>
                  <w:i w:val="false"/>
                  <w:color w:val="0000ff"/>
                  <w:sz w:val="22"/>
                  <w:u w:val="single"/>
                </w:rPr>
                <w:t>http://www.gto.ru/</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57" w:type="dxa"/>
            <w:tcBorders/>
            <w:tcMar>
              <w:top w:w="50" w:type="dxa"/>
              <w:left w:w="100" w:type="dxa"/>
            </w:tcMar>
            <w:vAlign w:val="center"/>
          </w:tcPr>
          <w:p>
            <w:pPr>
              <w:spacing w:before="0" w:after="0"/>
              <w:ind w:left="135"/>
              <w:jc w:val="left"/>
            </w:pPr>
            <w:hyperlink r:id="rId34">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57" w:type="dxa"/>
            <w:tcBorders/>
            <w:tcMar>
              <w:top w:w="50" w:type="dxa"/>
              <w:left w:w="100" w:type="dxa"/>
            </w:tcMar>
            <w:vAlign w:val="center"/>
          </w:tcPr>
          <w:p>
            <w:pPr>
              <w:spacing w:before="0" w:after="0"/>
              <w:ind w:left="135"/>
              <w:jc w:val="left"/>
            </w:pPr>
            <w:hyperlink r:id="rId35">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57" w:type="dxa"/>
            <w:tcBorders/>
            <w:tcMar>
              <w:top w:w="50" w:type="dxa"/>
              <w:left w:w="100" w:type="dxa"/>
            </w:tcMar>
            <w:vAlign w:val="center"/>
          </w:tcPr>
          <w:p>
            <w:pPr>
              <w:spacing w:before="0" w:after="0"/>
              <w:ind w:left="135"/>
              <w:jc w:val="left"/>
            </w:pPr>
            <w:hyperlink r:id="rId36">
              <w:r>
                <w:rPr>
                  <w:rFonts w:ascii="Times New Roman" w:hAnsi="Times New Roman"/>
                  <w:b w:val="false"/>
                  <w:i w:val="false"/>
                  <w:color w:val="0000ff"/>
                  <w:sz w:val="22"/>
                  <w:u w:val="single"/>
                </w:rPr>
                <w:t>http://www.gto.ru/</w:t>
              </w:r>
            </w:hyperlink>
          </w:p>
        </w:tc>
      </w:tr>
      <w:tr>
        <w:trPr>
          <w:trHeight w:val="22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57"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57" w:type="dxa"/>
            <w:tcBorders/>
            <w:tcMar>
              <w:top w:w="50" w:type="dxa"/>
              <w:left w:w="100" w:type="dxa"/>
            </w:tcMar>
            <w:vAlign w:val="center"/>
          </w:tcPr>
          <w:p>
            <w:pPr>
              <w:spacing w:before="0" w:after="0"/>
              <w:ind w:left="135"/>
              <w:jc w:val="left"/>
            </w:pPr>
            <w:hyperlink r:id="rId37">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57" w:type="dxa"/>
            <w:tcBorders/>
            <w:tcMar>
              <w:top w:w="50" w:type="dxa"/>
              <w:left w:w="100" w:type="dxa"/>
            </w:tcMar>
            <w:vAlign w:val="center"/>
          </w:tcPr>
          <w:p>
            <w:pPr>
              <w:spacing w:before="0" w:after="0"/>
              <w:ind w:left="135"/>
              <w:jc w:val="left"/>
            </w:pPr>
            <w:hyperlink r:id="rId38">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57" w:type="dxa"/>
            <w:tcBorders/>
            <w:tcMar>
              <w:top w:w="50" w:type="dxa"/>
              <w:left w:w="100" w:type="dxa"/>
            </w:tcMar>
            <w:vAlign w:val="center"/>
          </w:tcPr>
          <w:p>
            <w:pPr>
              <w:spacing w:before="0" w:after="0"/>
              <w:ind w:left="135"/>
              <w:jc w:val="left"/>
            </w:pPr>
            <w:hyperlink r:id="rId39">
              <w:r>
                <w:rPr>
                  <w:rFonts w:ascii="Times New Roman" w:hAnsi="Times New Roman"/>
                  <w:b w:val="false"/>
                  <w:i w:val="false"/>
                  <w:color w:val="0000ff"/>
                  <w:sz w:val="22"/>
                  <w:u w:val="single"/>
                </w:rPr>
                <w:t>http://www.gto.ru/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и коррекции осанки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57" w:type="dxa"/>
            <w:tcBorders/>
            <w:tcMar>
              <w:top w:w="50" w:type="dxa"/>
              <w:left w:w="100" w:type="dxa"/>
            </w:tcMar>
            <w:vAlign w:val="center"/>
          </w:tcPr>
          <w:p>
            <w:pPr>
              <w:spacing w:before="0" w:after="0"/>
              <w:ind w:left="135"/>
              <w:jc w:val="left"/>
            </w:pPr>
            <w:hyperlink r:id="rId40">
              <w:r>
                <w:rPr>
                  <w:rFonts w:ascii="Times New Roman" w:hAnsi="Times New Roman"/>
                  <w:b w:val="false"/>
                  <w:i w:val="false"/>
                  <w:color w:val="0000ff"/>
                  <w:sz w:val="22"/>
                  <w:u w:val="single"/>
                </w:rPr>
                <w:t>http://www.gto.ru/</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57" w:type="dxa"/>
            <w:tcBorders/>
            <w:tcMar>
              <w:top w:w="50" w:type="dxa"/>
              <w:left w:w="100" w:type="dxa"/>
            </w:tcMar>
            <w:vAlign w:val="center"/>
          </w:tcPr>
          <w:p>
            <w:pPr>
              <w:spacing w:before="0" w:after="0"/>
              <w:ind w:left="135"/>
              <w:jc w:val="left"/>
            </w:pPr>
            <w:hyperlink r:id="rId41">
              <w:r>
                <w:rPr>
                  <w:rFonts w:ascii="Times New Roman" w:hAnsi="Times New Roman"/>
                  <w:b w:val="false"/>
                  <w:i w:val="false"/>
                  <w:color w:val="0000ff"/>
                  <w:sz w:val="22"/>
                  <w:u w:val="single"/>
                </w:rPr>
                <w:t>http://www.gto.ru/</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57" w:type="dxa"/>
            <w:tcBorders/>
            <w:tcMar>
              <w:top w:w="50" w:type="dxa"/>
              <w:left w:w="100" w:type="dxa"/>
            </w:tcMar>
            <w:vAlign w:val="center"/>
          </w:tcPr>
          <w:p>
            <w:pPr>
              <w:spacing w:before="0" w:after="0"/>
              <w:ind w:left="135"/>
              <w:jc w:val="left"/>
            </w:pPr>
            <w:hyperlink r:id="rId42">
              <w:r>
                <w:rPr>
                  <w:rFonts w:ascii="Times New Roman" w:hAnsi="Times New Roman"/>
                  <w:b w:val="false"/>
                  <w:i w:val="false"/>
                  <w:color w:val="0000ff"/>
                  <w:sz w:val="22"/>
                  <w:u w:val="single"/>
                </w:rPr>
                <w:t>http://www.gto.ru/</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57" w:type="dxa"/>
            <w:tcBorders/>
            <w:tcMar>
              <w:top w:w="50" w:type="dxa"/>
              <w:left w:w="100" w:type="dxa"/>
            </w:tcMar>
            <w:vAlign w:val="center"/>
          </w:tcPr>
          <w:p>
            <w:pPr>
              <w:spacing w:before="0" w:after="0"/>
              <w:ind w:left="135"/>
              <w:jc w:val="left"/>
            </w:pPr>
            <w:hyperlink r:id="rId43">
              <w:r>
                <w:rPr>
                  <w:rFonts w:ascii="Times New Roman" w:hAnsi="Times New Roman"/>
                  <w:b w:val="false"/>
                  <w:i w:val="false"/>
                  <w:color w:val="0000ff"/>
                  <w:sz w:val="22"/>
                  <w:u w:val="single"/>
                </w:rPr>
                <w:t>http://www.gto.ru/</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57" w:type="dxa"/>
            <w:tcBorders/>
            <w:tcMar>
              <w:top w:w="50" w:type="dxa"/>
              <w:left w:w="100" w:type="dxa"/>
            </w:tcMar>
            <w:vAlign w:val="center"/>
          </w:tcPr>
          <w:p>
            <w:pPr>
              <w:spacing w:before="0" w:after="0"/>
              <w:ind w:left="135"/>
              <w:jc w:val="left"/>
            </w:pPr>
            <w:hyperlink r:id="rId44">
              <w:r>
                <w:rPr>
                  <w:rFonts w:ascii="Times New Roman" w:hAnsi="Times New Roman"/>
                  <w:b w:val="false"/>
                  <w:i w:val="false"/>
                  <w:color w:val="0000ff"/>
                  <w:sz w:val="22"/>
                  <w:u w:val="single"/>
                </w:rPr>
                <w:t>http://www.gto.ru/</w:t>
              </w:r>
            </w:hyperlink>
          </w:p>
        </w:tc>
      </w:tr>
      <w:tr>
        <w:trPr>
          <w:trHeight w:val="22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57" w:type="dxa"/>
            <w:tcBorders/>
            <w:tcMar>
              <w:top w:w="50" w:type="dxa"/>
              <w:left w:w="100" w:type="dxa"/>
            </w:tcMar>
            <w:vAlign w:val="center"/>
          </w:tcPr>
          <w:p>
            <w:pPr>
              <w:spacing w:before="0" w:after="0"/>
              <w:ind w:left="135"/>
              <w:jc w:val="left"/>
            </w:pPr>
            <w:hyperlink r:id="rId45">
              <w:r>
                <w:rPr>
                  <w:rFonts w:ascii="Times New Roman" w:hAnsi="Times New Roman"/>
                  <w:b w:val="false"/>
                  <w:i w:val="false"/>
                  <w:color w:val="0000ff"/>
                  <w:sz w:val="22"/>
                  <w:u w:val="single"/>
                </w:rPr>
                <w:t>http://www.gto.ru/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57" w:type="dxa"/>
            <w:tcBorders/>
            <w:tcMar>
              <w:top w:w="50" w:type="dxa"/>
              <w:left w:w="100" w:type="dxa"/>
            </w:tcMar>
            <w:vAlign w:val="center"/>
          </w:tcPr>
          <w:p>
            <w:pPr>
              <w:spacing w:before="0" w:after="0"/>
              <w:ind w:left="135"/>
              <w:jc w:val="left"/>
            </w:pPr>
            <w:hyperlink r:id="rId46">
              <w:r>
                <w:rPr>
                  <w:rFonts w:ascii="Times New Roman" w:hAnsi="Times New Roman"/>
                  <w:b w:val="false"/>
                  <w:i w:val="false"/>
                  <w:color w:val="0000ff"/>
                  <w:sz w:val="22"/>
                  <w:u w:val="single"/>
                </w:rPr>
                <w:t>http://www.gto.ru/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57" w:type="dxa"/>
            <w:tcBorders/>
            <w:tcMar>
              <w:top w:w="50" w:type="dxa"/>
              <w:left w:w="100" w:type="dxa"/>
            </w:tcMar>
            <w:vAlign w:val="center"/>
          </w:tcPr>
          <w:p>
            <w:pPr>
              <w:spacing w:before="0" w:after="0"/>
              <w:ind w:left="135"/>
              <w:jc w:val="left"/>
            </w:pPr>
            <w:hyperlink r:id="rId47">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и скоростных способностей средствами игры футбол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57" w:type="dxa"/>
            <w:tcBorders/>
            <w:tcMar>
              <w:top w:w="50" w:type="dxa"/>
              <w:left w:w="100" w:type="dxa"/>
            </w:tcMar>
            <w:vAlign w:val="center"/>
          </w:tcPr>
          <w:p>
            <w:pPr>
              <w:spacing w:before="0" w:after="0"/>
              <w:ind w:left="135"/>
              <w:jc w:val="left"/>
            </w:pPr>
            <w:hyperlink r:id="rId48">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57" w:type="dxa"/>
            <w:tcBorders/>
            <w:tcMar>
              <w:top w:w="50" w:type="dxa"/>
              <w:left w:w="100" w:type="dxa"/>
            </w:tcMar>
            <w:vAlign w:val="center"/>
          </w:tcPr>
          <w:p>
            <w:pPr>
              <w:spacing w:before="0" w:after="0"/>
              <w:ind w:left="135"/>
              <w:jc w:val="left"/>
            </w:pPr>
            <w:hyperlink r:id="rId49">
              <w:r>
                <w:rPr>
                  <w:rFonts w:ascii="Times New Roman" w:hAnsi="Times New Roman"/>
                  <w:b w:val="false"/>
                  <w:i w:val="false"/>
                  <w:color w:val="0000ff"/>
                  <w:sz w:val="22"/>
                  <w:u w:val="single"/>
                </w:rPr>
                <w:t>http://www.gto.ru/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57" w:type="dxa"/>
            <w:tcBorders/>
            <w:tcMar>
              <w:top w:w="50" w:type="dxa"/>
              <w:left w:w="100" w:type="dxa"/>
            </w:tcMar>
            <w:vAlign w:val="center"/>
          </w:tcPr>
          <w:p>
            <w:pPr>
              <w:spacing w:before="0" w:after="0"/>
              <w:ind w:left="135"/>
              <w:jc w:val="left"/>
            </w:pPr>
            <w:hyperlink r:id="rId50">
              <w:r>
                <w:rPr>
                  <w:rFonts w:ascii="Times New Roman" w:hAnsi="Times New Roman"/>
                  <w:b w:val="false"/>
                  <w:i w:val="false"/>
                  <w:color w:val="0000ff"/>
                  <w:sz w:val="22"/>
                  <w:u w:val="single"/>
                </w:rPr>
                <w:t>http://www.gto.ru/</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технических действий в передаче мяча, стоя на месте и в движении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57" w:type="dxa"/>
            <w:tcBorders/>
            <w:tcMar>
              <w:top w:w="50" w:type="dxa"/>
              <w:left w:w="100" w:type="dxa"/>
            </w:tcMar>
            <w:vAlign w:val="center"/>
          </w:tcPr>
          <w:p>
            <w:pPr>
              <w:spacing w:before="0" w:after="0"/>
              <w:ind w:left="135"/>
              <w:jc w:val="left"/>
            </w:pPr>
            <w:hyperlink r:id="rId51">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57" w:type="dxa"/>
            <w:tcBorders/>
            <w:tcMar>
              <w:top w:w="50" w:type="dxa"/>
              <w:left w:w="100" w:type="dxa"/>
            </w:tcMar>
            <w:vAlign w:val="center"/>
          </w:tcPr>
          <w:p>
            <w:pPr>
              <w:spacing w:before="0" w:after="0"/>
              <w:ind w:left="135"/>
              <w:jc w:val="left"/>
            </w:pPr>
            <w:hyperlink r:id="rId52">
              <w:r>
                <w:rPr>
                  <w:rFonts w:ascii="Times New Roman" w:hAnsi="Times New Roman"/>
                  <w:b w:val="false"/>
                  <w:i w:val="false"/>
                  <w:color w:val="0000ff"/>
                  <w:sz w:val="22"/>
                  <w:u w:val="single"/>
                </w:rPr>
                <w:t>http://www.gto.ru/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удара по мячу в движении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57" w:type="dxa"/>
            <w:tcBorders/>
            <w:tcMar>
              <w:top w:w="50" w:type="dxa"/>
              <w:left w:w="100" w:type="dxa"/>
            </w:tcMar>
            <w:vAlign w:val="center"/>
          </w:tcPr>
          <w:p>
            <w:pPr>
              <w:spacing w:before="0" w:after="0"/>
              <w:ind w:left="135"/>
              <w:jc w:val="left"/>
            </w:pPr>
            <w:hyperlink r:id="rId53">
              <w:r>
                <w:rPr>
                  <w:rFonts w:ascii="Times New Roman" w:hAnsi="Times New Roman"/>
                  <w:b w:val="false"/>
                  <w:i w:val="false"/>
                  <w:color w:val="0000ff"/>
                  <w:sz w:val="22"/>
                  <w:u w:val="single"/>
                </w:rPr>
                <w:t>http://www.gto.ru/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57" w:type="dxa"/>
            <w:tcBorders/>
            <w:tcMar>
              <w:top w:w="50" w:type="dxa"/>
              <w:left w:w="100" w:type="dxa"/>
            </w:tcMar>
            <w:vAlign w:val="center"/>
          </w:tcPr>
          <w:p>
            <w:pPr>
              <w:spacing w:before="0" w:after="0"/>
              <w:ind w:left="135"/>
              <w:jc w:val="left"/>
            </w:pPr>
            <w:hyperlink r:id="rId54">
              <w:r>
                <w:rPr>
                  <w:rFonts w:ascii="Times New Roman" w:hAnsi="Times New Roman"/>
                  <w:b w:val="false"/>
                  <w:i w:val="false"/>
                  <w:color w:val="0000ff"/>
                  <w:sz w:val="22"/>
                  <w:u w:val="single"/>
                </w:rPr>
                <w:t>http://www.gto.ru/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футбол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57" w:type="dxa"/>
            <w:tcBorders/>
            <w:tcMar>
              <w:top w:w="50" w:type="dxa"/>
              <w:left w:w="100" w:type="dxa"/>
            </w:tcMar>
            <w:vAlign w:val="center"/>
          </w:tcPr>
          <w:p>
            <w:pPr>
              <w:spacing w:before="0" w:after="0"/>
              <w:ind w:left="135"/>
              <w:jc w:val="left"/>
            </w:pPr>
            <w:hyperlink r:id="rId55">
              <w:r>
                <w:rPr>
                  <w:rFonts w:ascii="Times New Roman" w:hAnsi="Times New Roman"/>
                  <w:b w:val="false"/>
                  <w:i w:val="false"/>
                  <w:color w:val="0000ff"/>
                  <w:sz w:val="22"/>
                  <w:u w:val="single"/>
                </w:rPr>
                <w:t>http://www.gto.ru/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57" w:type="dxa"/>
            <w:tcBorders/>
            <w:tcMar>
              <w:top w:w="50" w:type="dxa"/>
              <w:left w:w="100" w:type="dxa"/>
            </w:tcMar>
            <w:vAlign w:val="center"/>
          </w:tcPr>
          <w:p>
            <w:pPr>
              <w:spacing w:before="0" w:after="0"/>
              <w:ind w:left="135"/>
              <w:jc w:val="left"/>
            </w:pPr>
            <w:hyperlink r:id="rId56">
              <w:r>
                <w:rPr>
                  <w:rFonts w:ascii="Times New Roman" w:hAnsi="Times New Roman"/>
                  <w:b w:val="false"/>
                  <w:i w:val="false"/>
                  <w:color w:val="0000ff"/>
                  <w:sz w:val="22"/>
                  <w:u w:val="single"/>
                </w:rPr>
                <w:t>http://www.gto.ru/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57" w:type="dxa"/>
            <w:tcBorders/>
            <w:tcMar>
              <w:top w:w="50" w:type="dxa"/>
              <w:left w:w="100" w:type="dxa"/>
            </w:tcMar>
            <w:vAlign w:val="center"/>
          </w:tcPr>
          <w:p>
            <w:pPr>
              <w:spacing w:before="0" w:after="0"/>
              <w:ind w:left="135"/>
              <w:jc w:val="left"/>
            </w:pPr>
            <w:hyperlink r:id="rId57">
              <w:r>
                <w:rPr>
                  <w:rFonts w:ascii="Times New Roman" w:hAnsi="Times New Roman"/>
                  <w:b w:val="false"/>
                  <w:i w:val="false"/>
                  <w:color w:val="0000ff"/>
                  <w:sz w:val="22"/>
                  <w:u w:val="single"/>
                </w:rPr>
                <w:t>http://www.gto.ru/</w:t>
              </w:r>
            </w:hyperlink>
          </w:p>
        </w:tc>
      </w:tr>
      <w:tr>
        <w:trPr>
          <w:trHeight w:val="17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57" w:type="dxa"/>
            <w:tcBorders/>
            <w:tcMar>
              <w:top w:w="50" w:type="dxa"/>
              <w:left w:w="100" w:type="dxa"/>
            </w:tcMar>
            <w:vAlign w:val="center"/>
          </w:tcPr>
          <w:p>
            <w:pPr>
              <w:spacing w:before="0" w:after="0"/>
              <w:ind w:left="135"/>
              <w:jc w:val="left"/>
            </w:pPr>
            <w:hyperlink r:id="rId58">
              <w:r>
                <w:rPr>
                  <w:rFonts w:ascii="Times New Roman" w:hAnsi="Times New Roman"/>
                  <w:b w:val="false"/>
                  <w:i w:val="false"/>
                  <w:color w:val="0000ff"/>
                  <w:sz w:val="22"/>
                  <w:u w:val="single"/>
                </w:rPr>
                <w:t>http://www.gto.ru/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57" w:type="dxa"/>
            <w:tcBorders/>
            <w:tcMar>
              <w:top w:w="50" w:type="dxa"/>
              <w:left w:w="100" w:type="dxa"/>
            </w:tcMar>
            <w:vAlign w:val="center"/>
          </w:tcPr>
          <w:p>
            <w:pPr>
              <w:spacing w:before="0" w:after="0"/>
              <w:ind w:left="135"/>
              <w:jc w:val="left"/>
            </w:pPr>
            <w:hyperlink r:id="rId59">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57" w:type="dxa"/>
            <w:tcBorders/>
            <w:tcMar>
              <w:top w:w="50" w:type="dxa"/>
              <w:left w:w="100" w:type="dxa"/>
            </w:tcMar>
            <w:vAlign w:val="center"/>
          </w:tcPr>
          <w:p>
            <w:pPr>
              <w:spacing w:before="0" w:after="0"/>
              <w:ind w:left="135"/>
              <w:jc w:val="left"/>
            </w:pPr>
            <w:hyperlink r:id="rId60">
              <w:r>
                <w:rPr>
                  <w:rFonts w:ascii="Times New Roman" w:hAnsi="Times New Roman"/>
                  <w:b w:val="false"/>
                  <w:i w:val="false"/>
                  <w:color w:val="0000ff"/>
                  <w:sz w:val="22"/>
                  <w:u w:val="single"/>
                </w:rPr>
                <w:t>http://www.gto.ru/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57" w:type="dxa"/>
            <w:tcBorders/>
            <w:tcMar>
              <w:top w:w="50" w:type="dxa"/>
              <w:left w:w="100" w:type="dxa"/>
            </w:tcMar>
            <w:vAlign w:val="center"/>
          </w:tcPr>
          <w:p>
            <w:pPr>
              <w:spacing w:before="0" w:after="0"/>
              <w:ind w:left="135"/>
              <w:jc w:val="left"/>
            </w:pPr>
            <w:hyperlink r:id="rId61">
              <w:r>
                <w:rPr>
                  <w:rFonts w:ascii="Times New Roman" w:hAnsi="Times New Roman"/>
                  <w:b w:val="false"/>
                  <w:i w:val="false"/>
                  <w:color w:val="0000ff"/>
                  <w:sz w:val="22"/>
                  <w:u w:val="single"/>
                </w:rPr>
                <w:t>http://www.gto.ru/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57" w:type="dxa"/>
            <w:tcBorders/>
            <w:tcMar>
              <w:top w:w="50" w:type="dxa"/>
              <w:left w:w="100" w:type="dxa"/>
            </w:tcMar>
            <w:vAlign w:val="center"/>
          </w:tcPr>
          <w:p>
            <w:pPr>
              <w:spacing w:before="0" w:after="0"/>
              <w:ind w:left="135"/>
              <w:jc w:val="left"/>
            </w:pPr>
            <w:hyperlink r:id="rId62">
              <w:r>
                <w:rPr>
                  <w:rFonts w:ascii="Times New Roman" w:hAnsi="Times New Roman"/>
                  <w:b w:val="false"/>
                  <w:i w:val="false"/>
                  <w:color w:val="0000ff"/>
                  <w:sz w:val="22"/>
                  <w:u w:val="single"/>
                </w:rPr>
                <w:t>http://www.gto.ru/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57" w:type="dxa"/>
            <w:tcBorders/>
            <w:tcMar>
              <w:top w:w="50" w:type="dxa"/>
              <w:left w:w="100" w:type="dxa"/>
            </w:tcMar>
            <w:vAlign w:val="center"/>
          </w:tcPr>
          <w:p>
            <w:pPr>
              <w:spacing w:before="0" w:after="0"/>
              <w:ind w:left="135"/>
              <w:jc w:val="left"/>
            </w:pPr>
            <w:hyperlink r:id="rId63">
              <w:r>
                <w:rPr>
                  <w:rFonts w:ascii="Times New Roman" w:hAnsi="Times New Roman"/>
                  <w:b w:val="false"/>
                  <w:i w:val="false"/>
                  <w:color w:val="0000ff"/>
                  <w:sz w:val="22"/>
                  <w:u w:val="single"/>
                </w:rPr>
                <w:t>http://www.gto.ru/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баскетбол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57" w:type="dxa"/>
            <w:tcBorders/>
            <w:tcMar>
              <w:top w:w="50" w:type="dxa"/>
              <w:left w:w="100" w:type="dxa"/>
            </w:tcMar>
            <w:vAlign w:val="center"/>
          </w:tcPr>
          <w:p>
            <w:pPr>
              <w:spacing w:before="0" w:after="0"/>
              <w:ind w:left="135"/>
              <w:jc w:val="left"/>
            </w:pPr>
            <w:hyperlink r:id="rId64">
              <w:r>
                <w:rPr>
                  <w:rFonts w:ascii="Times New Roman" w:hAnsi="Times New Roman"/>
                  <w:b w:val="false"/>
                  <w:i w:val="false"/>
                  <w:color w:val="0000ff"/>
                  <w:sz w:val="22"/>
                  <w:u w:val="single"/>
                </w:rPr>
                <w:t>http://www.gto.ru/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hyperlink r:id="rId65">
              <w:r>
                <w:rPr>
                  <w:rFonts w:ascii="Times New Roman" w:hAnsi="Times New Roman"/>
                  <w:b w:val="false"/>
                  <w:i w:val="false"/>
                  <w:color w:val="0000ff"/>
                  <w:sz w:val="22"/>
                  <w:u w:val="single"/>
                </w:rPr>
                <w:t>http://www.gto.ru/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57" w:type="dxa"/>
            <w:tcBorders/>
            <w:tcMar>
              <w:top w:w="50" w:type="dxa"/>
              <w:left w:w="100" w:type="dxa"/>
            </w:tcMar>
            <w:vAlign w:val="center"/>
          </w:tcPr>
          <w:p>
            <w:pPr>
              <w:spacing w:before="0" w:after="0"/>
              <w:ind w:left="135"/>
              <w:jc w:val="left"/>
            </w:pPr>
            <w:hyperlink r:id="rId66">
              <w:r>
                <w:rPr>
                  <w:rFonts w:ascii="Times New Roman" w:hAnsi="Times New Roman"/>
                  <w:b w:val="false"/>
                  <w:i w:val="false"/>
                  <w:color w:val="0000ff"/>
                  <w:sz w:val="22"/>
                  <w:u w:val="single"/>
                </w:rPr>
                <w:t>http://www.gto.ru/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средствами игры волейбол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57" w:type="dxa"/>
            <w:tcBorders/>
            <w:tcMar>
              <w:top w:w="50" w:type="dxa"/>
              <w:left w:w="100" w:type="dxa"/>
            </w:tcMar>
            <w:vAlign w:val="center"/>
          </w:tcPr>
          <w:p>
            <w:pPr>
              <w:spacing w:before="0" w:after="0"/>
              <w:ind w:left="135"/>
              <w:jc w:val="left"/>
            </w:pPr>
            <w:hyperlink r:id="rId67">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957" w:type="dxa"/>
            <w:tcBorders/>
            <w:tcMar>
              <w:top w:w="50" w:type="dxa"/>
              <w:left w:w="100" w:type="dxa"/>
            </w:tcMar>
            <w:vAlign w:val="center"/>
          </w:tcPr>
          <w:p>
            <w:pPr>
              <w:spacing w:before="0" w:after="0"/>
              <w:ind w:left="135"/>
              <w:jc w:val="left"/>
            </w:pPr>
            <w:hyperlink r:id="rId68">
              <w:r>
                <w:rPr>
                  <w:rFonts w:ascii="Times New Roman" w:hAnsi="Times New Roman"/>
                  <w:b w:val="false"/>
                  <w:i w:val="false"/>
                  <w:color w:val="0000ff"/>
                  <w:sz w:val="22"/>
                  <w:u w:val="single"/>
                </w:rPr>
                <w:t>http://www.gto.ru/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57" w:type="dxa"/>
            <w:tcBorders/>
            <w:tcMar>
              <w:top w:w="50" w:type="dxa"/>
              <w:left w:w="100" w:type="dxa"/>
            </w:tcMar>
            <w:vAlign w:val="center"/>
          </w:tcPr>
          <w:p>
            <w:pPr>
              <w:spacing w:before="0" w:after="0"/>
              <w:ind w:left="135"/>
              <w:jc w:val="left"/>
            </w:pPr>
            <w:hyperlink r:id="rId69">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57" w:type="dxa"/>
            <w:tcBorders/>
            <w:tcMar>
              <w:top w:w="50" w:type="dxa"/>
              <w:left w:w="100" w:type="dxa"/>
            </w:tcMar>
            <w:vAlign w:val="center"/>
          </w:tcPr>
          <w:p>
            <w:pPr>
              <w:spacing w:before="0" w:after="0"/>
              <w:ind w:left="135"/>
              <w:jc w:val="left"/>
            </w:pPr>
            <w:hyperlink r:id="rId70">
              <w:r>
                <w:rPr>
                  <w:rFonts w:ascii="Times New Roman" w:hAnsi="Times New Roman"/>
                  <w:b w:val="false"/>
                  <w:i w:val="false"/>
                  <w:color w:val="0000ff"/>
                  <w:sz w:val="22"/>
                  <w:u w:val="single"/>
                </w:rPr>
                <w:t>http://www.gto.ru/</w:t>
              </w:r>
            </w:hyperlink>
          </w:p>
        </w:tc>
      </w:tr>
      <w:tr>
        <w:trPr>
          <w:trHeight w:val="11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57" w:type="dxa"/>
            <w:tcBorders/>
            <w:tcMar>
              <w:top w:w="50" w:type="dxa"/>
              <w:left w:w="100" w:type="dxa"/>
            </w:tcMar>
            <w:vAlign w:val="center"/>
          </w:tcPr>
          <w:p>
            <w:pPr>
              <w:spacing w:before="0" w:after="0"/>
              <w:ind w:left="135"/>
              <w:jc w:val="left"/>
            </w:pPr>
            <w:hyperlink r:id="rId71">
              <w:r>
                <w:rPr>
                  <w:rFonts w:ascii="Times New Roman" w:hAnsi="Times New Roman"/>
                  <w:b w:val="false"/>
                  <w:i w:val="false"/>
                  <w:color w:val="0000ff"/>
                  <w:sz w:val="22"/>
                  <w:u w:val="single"/>
                </w:rPr>
                <w:t>http://www.gto.ru/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57" w:type="dxa"/>
            <w:tcBorders/>
            <w:tcMar>
              <w:top w:w="50" w:type="dxa"/>
              <w:left w:w="100" w:type="dxa"/>
            </w:tcMar>
            <w:vAlign w:val="center"/>
          </w:tcPr>
          <w:p>
            <w:pPr>
              <w:spacing w:before="0" w:after="0"/>
              <w:ind w:left="135"/>
              <w:jc w:val="left"/>
            </w:pPr>
            <w:hyperlink r:id="rId72">
              <w:r>
                <w:rPr>
                  <w:rFonts w:ascii="Times New Roman" w:hAnsi="Times New Roman"/>
                  <w:b w:val="false"/>
                  <w:i w:val="false"/>
                  <w:color w:val="0000ff"/>
                  <w:sz w:val="22"/>
                  <w:u w:val="single"/>
                </w:rPr>
                <w:t>http://www.gto.ru/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одиночного блока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57" w:type="dxa"/>
            <w:tcBorders/>
            <w:tcMar>
              <w:top w:w="50" w:type="dxa"/>
              <w:left w:w="100" w:type="dxa"/>
            </w:tcMar>
            <w:vAlign w:val="center"/>
          </w:tcPr>
          <w:p>
            <w:pPr>
              <w:spacing w:before="0" w:after="0"/>
              <w:ind w:left="135"/>
              <w:jc w:val="left"/>
            </w:pPr>
            <w:hyperlink r:id="rId73">
              <w:r>
                <w:rPr>
                  <w:rFonts w:ascii="Times New Roman" w:hAnsi="Times New Roman"/>
                  <w:b w:val="false"/>
                  <w:i w:val="false"/>
                  <w:color w:val="0000ff"/>
                  <w:sz w:val="22"/>
                  <w:u w:val="single"/>
                </w:rPr>
                <w:t>http://www.gto.ru/</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тактической действий во время защиты и нападения в условиях учебной и игровой деятельности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57" w:type="dxa"/>
            <w:tcBorders/>
            <w:tcMar>
              <w:top w:w="50" w:type="dxa"/>
              <w:left w:w="100" w:type="dxa"/>
            </w:tcMar>
            <w:vAlign w:val="center"/>
          </w:tcPr>
          <w:p>
            <w:pPr>
              <w:spacing w:before="0" w:after="0"/>
              <w:ind w:left="135"/>
              <w:jc w:val="left"/>
            </w:pPr>
            <w:hyperlink r:id="rId74">
              <w:r>
                <w:rPr>
                  <w:rFonts w:ascii="Times New Roman" w:hAnsi="Times New Roman"/>
                  <w:b w:val="false"/>
                  <w:i w:val="false"/>
                  <w:color w:val="0000ff"/>
                  <w:sz w:val="22"/>
                  <w:u w:val="single"/>
                </w:rPr>
                <w:t>http://www.gto.ru/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57" w:type="dxa"/>
            <w:tcBorders/>
            <w:tcMar>
              <w:top w:w="50" w:type="dxa"/>
              <w:left w:w="100" w:type="dxa"/>
            </w:tcMar>
            <w:vAlign w:val="center"/>
          </w:tcPr>
          <w:p>
            <w:pPr>
              <w:spacing w:before="0" w:after="0"/>
              <w:ind w:left="135"/>
              <w:jc w:val="left"/>
            </w:pPr>
            <w:hyperlink r:id="rId75">
              <w:r>
                <w:rPr>
                  <w:rFonts w:ascii="Times New Roman" w:hAnsi="Times New Roman"/>
                  <w:b w:val="false"/>
                  <w:i w:val="false"/>
                  <w:color w:val="0000ff"/>
                  <w:sz w:val="22"/>
                  <w:u w:val="single"/>
                </w:rPr>
                <w:t>http://www.gto.ru/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волейбол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57" w:type="dxa"/>
            <w:tcBorders/>
            <w:tcMar>
              <w:top w:w="50" w:type="dxa"/>
              <w:left w:w="100" w:type="dxa"/>
            </w:tcMar>
            <w:vAlign w:val="center"/>
          </w:tcPr>
          <w:p>
            <w:pPr>
              <w:spacing w:before="0" w:after="0"/>
              <w:ind w:left="135"/>
              <w:jc w:val="left"/>
            </w:pPr>
            <w:hyperlink r:id="rId76">
              <w:r>
                <w:rPr>
                  <w:rFonts w:ascii="Times New Roman" w:hAnsi="Times New Roman"/>
                  <w:b w:val="false"/>
                  <w:i w:val="false"/>
                  <w:color w:val="0000ff"/>
                  <w:sz w:val="22"/>
                  <w:u w:val="single"/>
                </w:rPr>
                <w:t>http://www.gto.ru/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57" w:type="dxa"/>
            <w:tcBorders/>
            <w:tcMar>
              <w:top w:w="50" w:type="dxa"/>
              <w:left w:w="100" w:type="dxa"/>
            </w:tcMar>
            <w:vAlign w:val="center"/>
          </w:tcPr>
          <w:p>
            <w:pPr>
              <w:spacing w:before="0" w:after="0"/>
              <w:ind w:left="135"/>
              <w:jc w:val="left"/>
            </w:pPr>
            <w:hyperlink r:id="rId77">
              <w:r>
                <w:rPr>
                  <w:rFonts w:ascii="Times New Roman" w:hAnsi="Times New Roman"/>
                  <w:b w:val="false"/>
                  <w:i w:val="false"/>
                  <w:color w:val="0000ff"/>
                  <w:sz w:val="22"/>
                  <w:u w:val="single"/>
                </w:rPr>
                <w:t>http://www.gto.ru/</w:t>
              </w:r>
            </w:hyperlink>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ГТО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57" w:type="dxa"/>
            <w:tcBorders/>
            <w:tcMar>
              <w:top w:w="50" w:type="dxa"/>
              <w:left w:w="100" w:type="dxa"/>
            </w:tcMar>
            <w:vAlign w:val="center"/>
          </w:tcPr>
          <w:p>
            <w:pPr>
              <w:spacing w:before="0" w:after="0"/>
              <w:ind w:left="135"/>
              <w:jc w:val="left"/>
            </w:pPr>
            <w:hyperlink r:id="rId78">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57" w:type="dxa"/>
            <w:tcBorders/>
            <w:tcMar>
              <w:top w:w="50" w:type="dxa"/>
              <w:left w:w="100" w:type="dxa"/>
            </w:tcMar>
            <w:vAlign w:val="center"/>
          </w:tcPr>
          <w:p>
            <w:pPr>
              <w:spacing w:before="0" w:after="0"/>
              <w:ind w:left="135"/>
              <w:jc w:val="left"/>
            </w:pPr>
            <w:hyperlink r:id="rId79">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57" w:type="dxa"/>
            <w:tcBorders/>
            <w:tcMar>
              <w:top w:w="50" w:type="dxa"/>
              <w:left w:w="100" w:type="dxa"/>
            </w:tcMar>
            <w:vAlign w:val="center"/>
          </w:tcPr>
          <w:p>
            <w:pPr>
              <w:spacing w:before="0" w:after="0"/>
              <w:ind w:left="135"/>
              <w:jc w:val="left"/>
            </w:pPr>
            <w:hyperlink r:id="rId80">
              <w:r>
                <w:rPr>
                  <w:rFonts w:ascii="Times New Roman" w:hAnsi="Times New Roman"/>
                  <w:b w:val="false"/>
                  <w:i w:val="false"/>
                  <w:color w:val="0000ff"/>
                  <w:sz w:val="22"/>
                  <w:u w:val="single"/>
                </w:rPr>
                <w:t>http://www.gto.ru/</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57" w:type="dxa"/>
            <w:tcBorders/>
            <w:tcMar>
              <w:top w:w="50" w:type="dxa"/>
              <w:left w:w="100" w:type="dxa"/>
            </w:tcMar>
            <w:vAlign w:val="center"/>
          </w:tcPr>
          <w:p>
            <w:pPr>
              <w:spacing w:before="0" w:after="0"/>
              <w:ind w:left="135"/>
              <w:jc w:val="left"/>
            </w:pPr>
            <w:hyperlink r:id="rId81">
              <w:r>
                <w:rPr>
                  <w:rFonts w:ascii="Times New Roman" w:hAnsi="Times New Roman"/>
                  <w:b w:val="false"/>
                  <w:i w:val="false"/>
                  <w:color w:val="0000ff"/>
                  <w:sz w:val="22"/>
                  <w:u w:val="single"/>
                </w:rPr>
                <w:t>http://www.gto.ru/</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57" w:type="dxa"/>
            <w:tcBorders/>
            <w:tcMar>
              <w:top w:w="50" w:type="dxa"/>
              <w:left w:w="100" w:type="dxa"/>
            </w:tcMar>
            <w:vAlign w:val="center"/>
          </w:tcPr>
          <w:p>
            <w:pPr>
              <w:spacing w:before="0" w:after="0"/>
              <w:ind w:left="135"/>
              <w:jc w:val="left"/>
            </w:pPr>
            <w:hyperlink r:id="rId82">
              <w:r>
                <w:rPr>
                  <w:rFonts w:ascii="Times New Roman" w:hAnsi="Times New Roman"/>
                  <w:b w:val="false"/>
                  <w:i w:val="false"/>
                  <w:color w:val="0000ff"/>
                  <w:sz w:val="22"/>
                  <w:u w:val="single"/>
                </w:rPr>
                <w:t>http://www.gto.ru/</w:t>
              </w:r>
            </w:hyperlink>
          </w:p>
        </w:tc>
      </w:tr>
      <w:tr>
        <w:trPr>
          <w:trHeight w:val="26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57" w:type="dxa"/>
            <w:tcBorders/>
            <w:tcMar>
              <w:top w:w="50" w:type="dxa"/>
              <w:left w:w="100" w:type="dxa"/>
            </w:tcMar>
            <w:vAlign w:val="center"/>
          </w:tcPr>
          <w:p>
            <w:pPr>
              <w:spacing w:before="0" w:after="0"/>
              <w:ind w:left="135"/>
              <w:jc w:val="left"/>
            </w:pPr>
            <w:hyperlink r:id="rId83">
              <w:r>
                <w:rPr>
                  <w:rFonts w:ascii="Times New Roman" w:hAnsi="Times New Roman"/>
                  <w:b w:val="false"/>
                  <w:i w:val="false"/>
                  <w:color w:val="0000ff"/>
                  <w:sz w:val="22"/>
                  <w:u w:val="single"/>
                </w:rPr>
                <w:t>http://www.gto.ru/</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57" w:type="dxa"/>
            <w:tcBorders/>
            <w:tcMar>
              <w:top w:w="50" w:type="dxa"/>
              <w:left w:w="100" w:type="dxa"/>
            </w:tcMar>
            <w:vAlign w:val="center"/>
          </w:tcPr>
          <w:p>
            <w:pPr>
              <w:spacing w:before="0" w:after="0"/>
              <w:ind w:left="135"/>
              <w:jc w:val="left"/>
            </w:pPr>
            <w:hyperlink r:id="rId84">
              <w:r>
                <w:rPr>
                  <w:rFonts w:ascii="Times New Roman" w:hAnsi="Times New Roman"/>
                  <w:b w:val="false"/>
                  <w:i w:val="false"/>
                  <w:color w:val="0000ff"/>
                  <w:sz w:val="22"/>
                  <w:u w:val="single"/>
                </w:rPr>
                <w:t>http://www.gto.ru/</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57" w:type="dxa"/>
            <w:tcBorders/>
            <w:tcMar>
              <w:top w:w="50" w:type="dxa"/>
              <w:left w:w="100" w:type="dxa"/>
            </w:tcMar>
            <w:vAlign w:val="center"/>
          </w:tcPr>
          <w:p>
            <w:pPr>
              <w:spacing w:before="0" w:after="0"/>
              <w:ind w:left="135"/>
              <w:jc w:val="left"/>
            </w:pPr>
            <w:hyperlink r:id="rId85">
              <w:r>
                <w:rPr>
                  <w:rFonts w:ascii="Times New Roman" w:hAnsi="Times New Roman"/>
                  <w:b w:val="false"/>
                  <w:i w:val="false"/>
                  <w:color w:val="0000ff"/>
                  <w:sz w:val="22"/>
                  <w:u w:val="single"/>
                </w:rPr>
                <w:t>http://www.gto.ru/</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57" w:type="dxa"/>
            <w:tcBorders/>
            <w:tcMar>
              <w:top w:w="50" w:type="dxa"/>
              <w:left w:w="100" w:type="dxa"/>
            </w:tcMar>
            <w:vAlign w:val="center"/>
          </w:tcPr>
          <w:p>
            <w:pPr>
              <w:spacing w:before="0" w:after="0"/>
              <w:ind w:left="135"/>
              <w:jc w:val="left"/>
            </w:pPr>
            <w:hyperlink r:id="rId86">
              <w:r>
                <w:rPr>
                  <w:rFonts w:ascii="Times New Roman" w:hAnsi="Times New Roman"/>
                  <w:b w:val="false"/>
                  <w:i w:val="false"/>
                  <w:color w:val="0000ff"/>
                  <w:sz w:val="22"/>
                  <w:u w:val="single"/>
                </w:rPr>
                <w:t>http://www.gto.ru/</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57" w:type="dxa"/>
            <w:tcBorders/>
            <w:tcMar>
              <w:top w:w="50" w:type="dxa"/>
              <w:left w:w="100" w:type="dxa"/>
            </w:tcMar>
            <w:vAlign w:val="center"/>
          </w:tcPr>
          <w:p>
            <w:pPr>
              <w:spacing w:before="0" w:after="0"/>
              <w:ind w:left="135"/>
              <w:jc w:val="left"/>
            </w:pPr>
            <w:hyperlink r:id="rId87">
              <w:r>
                <w:rPr>
                  <w:rFonts w:ascii="Times New Roman" w:hAnsi="Times New Roman"/>
                  <w:b w:val="false"/>
                  <w:i w:val="false"/>
                  <w:color w:val="0000ff"/>
                  <w:sz w:val="22"/>
                  <w:u w:val="single"/>
                </w:rPr>
                <w:t>http://www.gto.ru/</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57" w:type="dxa"/>
            <w:tcBorders/>
            <w:tcMar>
              <w:top w:w="50" w:type="dxa"/>
              <w:left w:w="100" w:type="dxa"/>
            </w:tcMar>
            <w:vAlign w:val="center"/>
          </w:tcPr>
          <w:p>
            <w:pPr>
              <w:spacing w:before="0" w:after="0"/>
              <w:ind w:left="135"/>
              <w:jc w:val="left"/>
            </w:pPr>
            <w:hyperlink r:id="rId88">
              <w:r>
                <w:rPr>
                  <w:rFonts w:ascii="Times New Roman" w:hAnsi="Times New Roman"/>
                  <w:b w:val="false"/>
                  <w:i w:val="false"/>
                  <w:color w:val="0000ff"/>
                  <w:sz w:val="22"/>
                  <w:u w:val="single"/>
                </w:rPr>
                <w:t>http://www.gto.ru/</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 ступени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57" w:type="dxa"/>
            <w:tcBorders/>
            <w:tcMar>
              <w:top w:w="50" w:type="dxa"/>
              <w:left w:w="100" w:type="dxa"/>
            </w:tcMar>
            <w:vAlign w:val="center"/>
          </w:tcPr>
          <w:p>
            <w:pPr>
              <w:spacing w:before="0" w:after="0"/>
              <w:ind w:left="135"/>
              <w:jc w:val="left"/>
            </w:pPr>
            <w:hyperlink r:id="rId89">
              <w:r>
                <w:rPr>
                  <w:rFonts w:ascii="Times New Roman" w:hAnsi="Times New Roman"/>
                  <w:b w:val="false"/>
                  <w:i w:val="false"/>
                  <w:color w:val="0000ff"/>
                  <w:sz w:val="22"/>
                  <w:u w:val="single"/>
                </w:rPr>
                <w:t>http://www.gto.ru/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49"/>
        <w:gridCol w:w="2880"/>
        <w:gridCol w:w="1140"/>
        <w:gridCol w:w="2129"/>
        <w:gridCol w:w="2275"/>
        <w:gridCol w:w="1751"/>
        <w:gridCol w:w="2770"/>
      </w:tblGrid>
      <w:tr>
        <w:trPr>
          <w:trHeight w:val="300" w:hRule="atLeast"/>
          <w:trHeight w:val="144" w:hRule="atLeast"/>
        </w:trPr>
        <w:tc>
          <w:tcPr>
            <w:tcW w:w="4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Адаптация организма и здоровье человека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39" w:type="dxa"/>
            <w:tcBorders/>
            <w:tcMar>
              <w:top w:w="50" w:type="dxa"/>
              <w:left w:w="100" w:type="dxa"/>
            </w:tcMar>
            <w:vAlign w:val="center"/>
          </w:tcPr>
          <w:p>
            <w:pPr>
              <w:spacing w:before="0" w:after="0"/>
              <w:ind w:left="135"/>
              <w:jc w:val="left"/>
            </w:pPr>
            <w:hyperlink r:id="rId90">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39" w:type="dxa"/>
            <w:tcBorders/>
            <w:tcMar>
              <w:top w:w="50" w:type="dxa"/>
              <w:left w:w="100" w:type="dxa"/>
            </w:tcMar>
            <w:vAlign w:val="center"/>
          </w:tcPr>
          <w:p>
            <w:pPr>
              <w:spacing w:before="0" w:after="0"/>
              <w:ind w:left="135"/>
              <w:jc w:val="left"/>
            </w:pPr>
            <w:hyperlink r:id="rId91">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индивидуального расхода энергии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39" w:type="dxa"/>
            <w:tcBorders/>
            <w:tcMar>
              <w:top w:w="50" w:type="dxa"/>
              <w:left w:w="100" w:type="dxa"/>
            </w:tcMar>
            <w:vAlign w:val="center"/>
          </w:tcPr>
          <w:p>
            <w:pPr>
              <w:spacing w:before="0" w:after="0"/>
              <w:ind w:left="135"/>
              <w:jc w:val="left"/>
            </w:pPr>
            <w:hyperlink r:id="rId92">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профессиональная деятельность человека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39" w:type="dxa"/>
            <w:tcBorders/>
            <w:tcMar>
              <w:top w:w="50" w:type="dxa"/>
              <w:left w:w="100" w:type="dxa"/>
            </w:tcMar>
            <w:vAlign w:val="center"/>
          </w:tcPr>
          <w:p>
            <w:pPr>
              <w:spacing w:before="0" w:after="0"/>
              <w:ind w:left="135"/>
              <w:jc w:val="left"/>
            </w:pPr>
            <w:hyperlink r:id="rId93">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39" w:type="dxa"/>
            <w:tcBorders/>
            <w:tcMar>
              <w:top w:w="50" w:type="dxa"/>
              <w:left w:w="100" w:type="dxa"/>
            </w:tcMar>
            <w:vAlign w:val="center"/>
          </w:tcPr>
          <w:p>
            <w:pPr>
              <w:spacing w:before="0" w:after="0"/>
              <w:ind w:left="135"/>
              <w:jc w:val="left"/>
            </w:pPr>
            <w:hyperlink r:id="rId94">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39" w:type="dxa"/>
            <w:tcBorders/>
            <w:tcMar>
              <w:top w:w="50" w:type="dxa"/>
              <w:left w:w="100" w:type="dxa"/>
            </w:tcMar>
            <w:vAlign w:val="center"/>
          </w:tcPr>
          <w:p>
            <w:pPr>
              <w:spacing w:before="0" w:after="0"/>
              <w:ind w:left="135"/>
              <w:jc w:val="left"/>
            </w:pPr>
            <w:hyperlink r:id="rId95">
              <w:r>
                <w:rPr>
                  <w:rFonts w:ascii="Times New Roman" w:hAnsi="Times New Roman"/>
                  <w:b w:val="false"/>
                  <w:i w:val="false"/>
                  <w:color w:val="0000ff"/>
                  <w:sz w:val="22"/>
                  <w:u w:val="single"/>
                </w:rPr>
                <w:t>http://www.gto.ru/</w:t>
              </w:r>
            </w:hyperlink>
          </w:p>
        </w:tc>
      </w:tr>
      <w:tr>
        <w:trPr>
          <w:trHeight w:val="244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во время самостоятельных занятий оздоровительной физической культурой и спортом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39" w:type="dxa"/>
            <w:tcBorders/>
            <w:tcMar>
              <w:top w:w="50" w:type="dxa"/>
              <w:left w:w="100" w:type="dxa"/>
            </w:tcMar>
            <w:vAlign w:val="center"/>
          </w:tcPr>
          <w:p>
            <w:pPr>
              <w:spacing w:before="0" w:after="0"/>
              <w:ind w:left="135"/>
              <w:jc w:val="left"/>
            </w:pPr>
            <w:hyperlink r:id="rId96">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травмах и ушибах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39" w:type="dxa"/>
            <w:tcBorders/>
            <w:tcMar>
              <w:top w:w="50" w:type="dxa"/>
              <w:left w:w="100" w:type="dxa"/>
            </w:tcMar>
            <w:vAlign w:val="center"/>
          </w:tcPr>
          <w:p>
            <w:pPr>
              <w:spacing w:before="0" w:after="0"/>
              <w:ind w:left="135"/>
              <w:jc w:val="left"/>
            </w:pPr>
            <w:hyperlink r:id="rId97">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вывихах и переломах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39" w:type="dxa"/>
            <w:tcBorders/>
            <w:tcMar>
              <w:top w:w="50" w:type="dxa"/>
              <w:left w:w="100" w:type="dxa"/>
            </w:tcMar>
            <w:vAlign w:val="center"/>
          </w:tcPr>
          <w:p>
            <w:pPr>
              <w:spacing w:before="0" w:after="0"/>
              <w:ind w:left="135"/>
              <w:jc w:val="left"/>
            </w:pPr>
            <w:hyperlink r:id="rId98">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обморожении, солнечном и тепловом ударах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39" w:type="dxa"/>
            <w:tcBorders/>
            <w:tcMar>
              <w:top w:w="50" w:type="dxa"/>
              <w:left w:w="100" w:type="dxa"/>
            </w:tcMar>
            <w:vAlign w:val="center"/>
          </w:tcPr>
          <w:p>
            <w:pPr>
              <w:spacing w:before="0" w:after="0"/>
              <w:ind w:left="135"/>
              <w:jc w:val="left"/>
            </w:pPr>
            <w:hyperlink r:id="rId99">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и процедуры в режиме учебного дня и недели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39" w:type="dxa"/>
            <w:tcBorders/>
            <w:tcMar>
              <w:top w:w="50" w:type="dxa"/>
              <w:left w:w="100" w:type="dxa"/>
            </w:tcMar>
            <w:vAlign w:val="center"/>
          </w:tcPr>
          <w:p>
            <w:pPr>
              <w:spacing w:before="0" w:after="0"/>
              <w:ind w:left="135"/>
              <w:jc w:val="left"/>
            </w:pPr>
            <w:hyperlink r:id="rId100">
              <w:r>
                <w:rPr>
                  <w:rFonts w:ascii="Times New Roman" w:hAnsi="Times New Roman"/>
                  <w:b w:val="false"/>
                  <w:i w:val="false"/>
                  <w:color w:val="0000ff"/>
                  <w:sz w:val="22"/>
                  <w:u w:val="single"/>
                </w:rPr>
                <w:t>http://www.gto.ru/</w:t>
              </w:r>
            </w:hyperlink>
          </w:p>
        </w:tc>
      </w:tr>
      <w:tr>
        <w:trPr>
          <w:trHeight w:val="178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Релаксация в системной организации мероприятий здорового образа жизни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39" w:type="dxa"/>
            <w:tcBorders/>
            <w:tcMar>
              <w:top w:w="50" w:type="dxa"/>
              <w:left w:w="100" w:type="dxa"/>
            </w:tcMar>
            <w:vAlign w:val="center"/>
          </w:tcPr>
          <w:p>
            <w:pPr>
              <w:spacing w:before="0" w:after="0"/>
              <w:ind w:left="135"/>
              <w:jc w:val="left"/>
            </w:pPr>
            <w:hyperlink r:id="rId101">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гимнастика А.Н. Стрельниковой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39" w:type="dxa"/>
            <w:tcBorders/>
            <w:tcMar>
              <w:top w:w="50" w:type="dxa"/>
              <w:left w:w="100" w:type="dxa"/>
            </w:tcMar>
            <w:vAlign w:val="center"/>
          </w:tcPr>
          <w:p>
            <w:pPr>
              <w:spacing w:before="0" w:after="0"/>
              <w:ind w:left="135"/>
              <w:jc w:val="left"/>
            </w:pPr>
            <w:hyperlink r:id="rId102">
              <w:r>
                <w:rPr>
                  <w:rFonts w:ascii="Times New Roman" w:hAnsi="Times New Roman"/>
                  <w:b w:val="false"/>
                  <w:i w:val="false"/>
                  <w:color w:val="0000ff"/>
                  <w:sz w:val="22"/>
                  <w:u w:val="single"/>
                </w:rPr>
                <w:t>http://www.gto.ru/</w:t>
              </w:r>
            </w:hyperlink>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Синхрогимнастика «Ключ»</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39" w:type="dxa"/>
            <w:tcBorders/>
            <w:tcMar>
              <w:top w:w="50" w:type="dxa"/>
              <w:left w:w="100" w:type="dxa"/>
            </w:tcMar>
            <w:vAlign w:val="center"/>
          </w:tcPr>
          <w:p>
            <w:pPr>
              <w:spacing w:before="0" w:after="0"/>
              <w:ind w:left="135"/>
              <w:jc w:val="left"/>
            </w:pPr>
            <w:hyperlink r:id="rId103">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Массаж как форма оздоровительной физической культуры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39" w:type="dxa"/>
            <w:tcBorders/>
            <w:tcMar>
              <w:top w:w="50" w:type="dxa"/>
              <w:left w:w="100" w:type="dxa"/>
            </w:tcMar>
            <w:vAlign w:val="center"/>
          </w:tcPr>
          <w:p>
            <w:pPr>
              <w:spacing w:before="0" w:after="0"/>
              <w:ind w:left="135"/>
              <w:jc w:val="left"/>
            </w:pPr>
            <w:hyperlink r:id="rId104">
              <w:r>
                <w:rPr>
                  <w:rFonts w:ascii="Times New Roman" w:hAnsi="Times New Roman"/>
                  <w:b w:val="false"/>
                  <w:i w:val="false"/>
                  <w:color w:val="0000ff"/>
                  <w:sz w:val="22"/>
                  <w:u w:val="single"/>
                </w:rPr>
                <w:t>http://www.gto.ru/</w:t>
              </w:r>
            </w:hyperlink>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39" w:type="dxa"/>
            <w:tcBorders/>
            <w:tcMar>
              <w:top w:w="50" w:type="dxa"/>
              <w:left w:w="100" w:type="dxa"/>
            </w:tcMar>
            <w:vAlign w:val="center"/>
          </w:tcPr>
          <w:p>
            <w:pPr>
              <w:spacing w:before="0" w:after="0"/>
              <w:ind w:left="135"/>
              <w:jc w:val="left"/>
            </w:pPr>
            <w:hyperlink r:id="rId105">
              <w:r>
                <w:rPr>
                  <w:rFonts w:ascii="Times New Roman" w:hAnsi="Times New Roman"/>
                  <w:b w:val="false"/>
                  <w:i w:val="false"/>
                  <w:color w:val="0000ff"/>
                  <w:sz w:val="22"/>
                  <w:u w:val="single"/>
                </w:rPr>
                <w:t>http://www.gto.ru/</w:t>
              </w:r>
            </w:hyperlink>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39" w:type="dxa"/>
            <w:tcBorders/>
            <w:tcMar>
              <w:top w:w="50" w:type="dxa"/>
              <w:left w:w="100" w:type="dxa"/>
            </w:tcMar>
            <w:vAlign w:val="center"/>
          </w:tcPr>
          <w:p>
            <w:pPr>
              <w:spacing w:before="0" w:after="0"/>
              <w:ind w:left="135"/>
              <w:jc w:val="left"/>
            </w:pPr>
            <w:hyperlink r:id="rId106">
              <w:r>
                <w:rPr>
                  <w:rFonts w:ascii="Times New Roman" w:hAnsi="Times New Roman"/>
                  <w:b w:val="false"/>
                  <w:i w:val="false"/>
                  <w:color w:val="0000ff"/>
                  <w:sz w:val="22"/>
                  <w:u w:val="single"/>
                </w:rPr>
                <w:t>http://www.gto.ru/</w:t>
              </w:r>
            </w:hyperlink>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физической подготовки с направленностью на выполнение нормативных требований комплекса ГТО</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39" w:type="dxa"/>
            <w:tcBorders/>
            <w:tcMar>
              <w:top w:w="50" w:type="dxa"/>
              <w:left w:w="100" w:type="dxa"/>
            </w:tcMar>
            <w:vAlign w:val="center"/>
          </w:tcPr>
          <w:p>
            <w:pPr>
              <w:spacing w:before="0" w:after="0"/>
              <w:ind w:left="135"/>
              <w:jc w:val="left"/>
            </w:pPr>
            <w:hyperlink r:id="rId107">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острых респираторных заболеваний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39" w:type="dxa"/>
            <w:tcBorders/>
            <w:tcMar>
              <w:top w:w="50" w:type="dxa"/>
              <w:left w:w="100" w:type="dxa"/>
            </w:tcMar>
            <w:vAlign w:val="center"/>
          </w:tcPr>
          <w:p>
            <w:pPr>
              <w:spacing w:before="0" w:after="0"/>
              <w:ind w:left="135"/>
              <w:jc w:val="left"/>
            </w:pPr>
            <w:hyperlink r:id="rId108">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массы тела и для профилактики целлюлита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39" w:type="dxa"/>
            <w:tcBorders/>
            <w:tcMar>
              <w:top w:w="50" w:type="dxa"/>
              <w:left w:w="100" w:type="dxa"/>
            </w:tcMar>
            <w:vAlign w:val="center"/>
          </w:tcPr>
          <w:p>
            <w:pPr>
              <w:spacing w:before="0" w:after="0"/>
              <w:ind w:left="135"/>
              <w:jc w:val="left"/>
            </w:pPr>
            <w:hyperlink r:id="rId109">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силовой гимнастики (шейпинг)</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39" w:type="dxa"/>
            <w:tcBorders/>
            <w:tcMar>
              <w:top w:w="50" w:type="dxa"/>
              <w:left w:w="100" w:type="dxa"/>
            </w:tcMar>
            <w:vAlign w:val="center"/>
          </w:tcPr>
          <w:p>
            <w:pPr>
              <w:spacing w:before="0" w:after="0"/>
              <w:ind w:left="135"/>
              <w:jc w:val="left"/>
            </w:pPr>
            <w:hyperlink r:id="rId110">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посредством занятий силовой гимнастикой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39" w:type="dxa"/>
            <w:tcBorders/>
            <w:tcMar>
              <w:top w:w="50" w:type="dxa"/>
              <w:left w:w="100" w:type="dxa"/>
            </w:tcMar>
            <w:vAlign w:val="center"/>
          </w:tcPr>
          <w:p>
            <w:pPr>
              <w:spacing w:before="0" w:after="0"/>
              <w:ind w:left="135"/>
              <w:jc w:val="left"/>
            </w:pPr>
            <w:hyperlink r:id="rId111">
              <w:r>
                <w:rPr>
                  <w:rFonts w:ascii="Times New Roman" w:hAnsi="Times New Roman"/>
                  <w:b w:val="false"/>
                  <w:i w:val="false"/>
                  <w:color w:val="0000ff"/>
                  <w:sz w:val="22"/>
                  <w:u w:val="single"/>
                </w:rPr>
                <w:t>http://www.gto.ru/</w:t>
              </w:r>
            </w:hyperlink>
          </w:p>
        </w:tc>
      </w:tr>
      <w:tr>
        <w:trPr>
          <w:trHeight w:val="267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на повышение подвижности суставов и эластичности мышц (стретчинг)</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39" w:type="dxa"/>
            <w:tcBorders/>
            <w:tcMar>
              <w:top w:w="50" w:type="dxa"/>
              <w:left w:w="100" w:type="dxa"/>
            </w:tcMar>
            <w:vAlign w:val="center"/>
          </w:tcPr>
          <w:p>
            <w:pPr>
              <w:spacing w:before="0" w:after="0"/>
              <w:ind w:left="135"/>
              <w:jc w:val="left"/>
            </w:pPr>
            <w:hyperlink r:id="rId112">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гибкости посредством занятий по программе «Стретчинг»</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39" w:type="dxa"/>
            <w:tcBorders/>
            <w:tcMar>
              <w:top w:w="50" w:type="dxa"/>
              <w:left w:w="100" w:type="dxa"/>
            </w:tcMar>
            <w:vAlign w:val="center"/>
          </w:tcPr>
          <w:p>
            <w:pPr>
              <w:spacing w:before="0" w:after="0"/>
              <w:ind w:left="135"/>
              <w:jc w:val="left"/>
            </w:pPr>
            <w:hyperlink r:id="rId113">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39" w:type="dxa"/>
            <w:tcBorders/>
            <w:tcMar>
              <w:top w:w="50" w:type="dxa"/>
              <w:left w:w="100" w:type="dxa"/>
            </w:tcMar>
            <w:vAlign w:val="center"/>
          </w:tcPr>
          <w:p>
            <w:pPr>
              <w:spacing w:before="0" w:after="0"/>
              <w:ind w:left="135"/>
              <w:jc w:val="left"/>
            </w:pPr>
            <w:hyperlink r:id="rId114">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39" w:type="dxa"/>
            <w:tcBorders/>
            <w:tcMar>
              <w:top w:w="50" w:type="dxa"/>
              <w:left w:w="100" w:type="dxa"/>
            </w:tcMar>
            <w:vAlign w:val="center"/>
          </w:tcPr>
          <w:p>
            <w:pPr>
              <w:spacing w:before="0" w:after="0"/>
              <w:ind w:left="135"/>
              <w:jc w:val="left"/>
            </w:pPr>
            <w:hyperlink r:id="rId115">
              <w:r>
                <w:rPr>
                  <w:rFonts w:ascii="Times New Roman" w:hAnsi="Times New Roman"/>
                  <w:b w:val="false"/>
                  <w:i w:val="false"/>
                  <w:color w:val="0000ff"/>
                  <w:sz w:val="22"/>
                  <w:u w:val="single"/>
                </w:rPr>
                <w:t>http://www.gto.ru/</w:t>
              </w:r>
            </w:hyperlink>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футбол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39" w:type="dxa"/>
            <w:tcBorders/>
            <w:tcMar>
              <w:top w:w="50" w:type="dxa"/>
              <w:left w:w="100" w:type="dxa"/>
            </w:tcMar>
            <w:vAlign w:val="center"/>
          </w:tcPr>
          <w:p>
            <w:pPr>
              <w:spacing w:before="0" w:after="0"/>
              <w:ind w:left="135"/>
              <w:jc w:val="left"/>
            </w:pPr>
            <w:hyperlink r:id="rId116">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39" w:type="dxa"/>
            <w:tcBorders/>
            <w:tcMar>
              <w:top w:w="50" w:type="dxa"/>
              <w:left w:w="100" w:type="dxa"/>
            </w:tcMar>
            <w:vAlign w:val="center"/>
          </w:tcPr>
          <w:p>
            <w:pPr>
              <w:spacing w:before="0" w:after="0"/>
              <w:ind w:left="135"/>
              <w:jc w:val="left"/>
            </w:pPr>
            <w:hyperlink r:id="rId117">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39"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мяча в процессе передвижения с разной скоростью</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39" w:type="dxa"/>
            <w:tcBorders/>
            <w:tcMar>
              <w:top w:w="50" w:type="dxa"/>
              <w:left w:w="100" w:type="dxa"/>
            </w:tcMar>
            <w:vAlign w:val="center"/>
          </w:tcPr>
          <w:p>
            <w:pPr>
              <w:spacing w:before="0" w:after="0"/>
              <w:ind w:left="135"/>
              <w:jc w:val="left"/>
            </w:pPr>
            <w:hyperlink r:id="rId119">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остановки мяча разными способами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39" w:type="dxa"/>
            <w:tcBorders/>
            <w:tcMar>
              <w:top w:w="50" w:type="dxa"/>
              <w:left w:w="100" w:type="dxa"/>
            </w:tcMar>
            <w:vAlign w:val="center"/>
          </w:tcPr>
          <w:p>
            <w:pPr>
              <w:spacing w:before="0" w:after="0"/>
              <w:ind w:left="135"/>
              <w:jc w:val="left"/>
            </w:pPr>
            <w:hyperlink r:id="rId120">
              <w:r>
                <w:rPr>
                  <w:rFonts w:ascii="Times New Roman" w:hAnsi="Times New Roman"/>
                  <w:b w:val="false"/>
                  <w:i w:val="false"/>
                  <w:color w:val="0000ff"/>
                  <w:sz w:val="22"/>
                  <w:u w:val="single"/>
                </w:rPr>
                <w:t>http://www.gto.ru/</w:t>
              </w:r>
            </w:hyperlink>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футболе в условиях учебной и игровой деятельности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39"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 (на малом футбольном поле)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39" w:type="dxa"/>
            <w:tcBorders/>
            <w:tcMar>
              <w:top w:w="50" w:type="dxa"/>
              <w:left w:w="100" w:type="dxa"/>
            </w:tcMar>
            <w:vAlign w:val="center"/>
          </w:tcPr>
          <w:p>
            <w:pPr>
              <w:spacing w:before="0" w:after="0"/>
              <w:ind w:left="135"/>
              <w:jc w:val="left"/>
            </w:pPr>
            <w:hyperlink r:id="rId122">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футболу (на большом поле)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39" w:type="dxa"/>
            <w:tcBorders/>
            <w:tcMar>
              <w:top w:w="50" w:type="dxa"/>
              <w:left w:w="100" w:type="dxa"/>
            </w:tcMar>
            <w:vAlign w:val="center"/>
          </w:tcPr>
          <w:p>
            <w:pPr>
              <w:spacing w:before="0" w:after="0"/>
              <w:ind w:left="135"/>
              <w:jc w:val="left"/>
            </w:pPr>
            <w:hyperlink r:id="rId123">
              <w:r>
                <w:rPr>
                  <w:rFonts w:ascii="Times New Roman" w:hAnsi="Times New Roman"/>
                  <w:b w:val="false"/>
                  <w:i w:val="false"/>
                  <w:color w:val="0000ff"/>
                  <w:sz w:val="22"/>
                  <w:u w:val="single"/>
                </w:rPr>
                <w:t>http://www.gto.ru/</w:t>
              </w:r>
            </w:hyperlink>
          </w:p>
        </w:tc>
      </w:tr>
      <w:tr>
        <w:trPr>
          <w:trHeight w:val="154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39" w:type="dxa"/>
            <w:tcBorders/>
            <w:tcMar>
              <w:top w:w="50" w:type="dxa"/>
              <w:left w:w="100" w:type="dxa"/>
            </w:tcMar>
            <w:vAlign w:val="center"/>
          </w:tcPr>
          <w:p>
            <w:pPr>
              <w:spacing w:before="0" w:after="0"/>
              <w:ind w:left="135"/>
              <w:jc w:val="left"/>
            </w:pPr>
            <w:hyperlink r:id="rId124">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39" w:type="dxa"/>
            <w:tcBorders/>
            <w:tcMar>
              <w:top w:w="50" w:type="dxa"/>
              <w:left w:w="100" w:type="dxa"/>
            </w:tcMar>
            <w:vAlign w:val="center"/>
          </w:tcPr>
          <w:p>
            <w:pPr>
              <w:spacing w:before="0" w:after="0"/>
              <w:ind w:left="135"/>
              <w:jc w:val="left"/>
            </w:pPr>
            <w:hyperlink r:id="rId125">
              <w:r>
                <w:rPr>
                  <w:rFonts w:ascii="Times New Roman" w:hAnsi="Times New Roman"/>
                  <w:b w:val="false"/>
                  <w:i w:val="false"/>
                  <w:color w:val="0000ff"/>
                  <w:sz w:val="22"/>
                  <w:u w:val="single"/>
                </w:rPr>
                <w:t>http://www.gto.ru/</w:t>
              </w:r>
            </w:hyperlink>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39" w:type="dxa"/>
            <w:tcBorders/>
            <w:tcMar>
              <w:top w:w="50" w:type="dxa"/>
              <w:left w:w="100" w:type="dxa"/>
            </w:tcMar>
            <w:vAlign w:val="center"/>
          </w:tcPr>
          <w:p>
            <w:pPr>
              <w:spacing w:before="0" w:after="0"/>
              <w:ind w:left="135"/>
              <w:jc w:val="left"/>
            </w:pPr>
            <w:hyperlink r:id="rId126">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39" w:type="dxa"/>
            <w:tcBorders/>
            <w:tcMar>
              <w:top w:w="50" w:type="dxa"/>
              <w:left w:w="100" w:type="dxa"/>
            </w:tcMar>
            <w:vAlign w:val="center"/>
          </w:tcPr>
          <w:p>
            <w:pPr>
              <w:spacing w:before="0" w:after="0"/>
              <w:ind w:left="135"/>
              <w:jc w:val="left"/>
            </w:pPr>
            <w:hyperlink r:id="rId127">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39" w:type="dxa"/>
            <w:tcBorders/>
            <w:tcMar>
              <w:top w:w="50" w:type="dxa"/>
              <w:left w:w="100" w:type="dxa"/>
            </w:tcMar>
            <w:vAlign w:val="center"/>
          </w:tcPr>
          <w:p>
            <w:pPr>
              <w:spacing w:before="0" w:after="0"/>
              <w:ind w:left="135"/>
              <w:jc w:val="left"/>
            </w:pPr>
            <w:hyperlink r:id="rId128">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перехвата мяча, на месте и при передвижении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39" w:type="dxa"/>
            <w:tcBorders/>
            <w:tcMar>
              <w:top w:w="50" w:type="dxa"/>
              <w:left w:w="100" w:type="dxa"/>
            </w:tcMar>
            <w:vAlign w:val="center"/>
          </w:tcPr>
          <w:p>
            <w:pPr>
              <w:spacing w:before="0" w:after="0"/>
              <w:ind w:left="135"/>
              <w:jc w:val="left"/>
            </w:pPr>
            <w:hyperlink r:id="rId129">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и броска мяча во время ведения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39" w:type="dxa"/>
            <w:tcBorders/>
            <w:tcMar>
              <w:top w:w="50" w:type="dxa"/>
              <w:left w:w="100" w:type="dxa"/>
            </w:tcMar>
            <w:vAlign w:val="center"/>
          </w:tcPr>
          <w:p>
            <w:pPr>
              <w:spacing w:before="0" w:after="0"/>
              <w:ind w:left="135"/>
              <w:jc w:val="left"/>
            </w:pPr>
            <w:hyperlink r:id="rId130">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выполнения штрафного броска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39" w:type="dxa"/>
            <w:tcBorders/>
            <w:tcMar>
              <w:top w:w="50" w:type="dxa"/>
              <w:left w:w="100" w:type="dxa"/>
            </w:tcMar>
            <w:vAlign w:val="center"/>
          </w:tcPr>
          <w:p>
            <w:pPr>
              <w:spacing w:before="0" w:after="0"/>
              <w:ind w:left="135"/>
              <w:jc w:val="left"/>
            </w:pPr>
            <w:hyperlink r:id="rId131">
              <w:r>
                <w:rPr>
                  <w:rFonts w:ascii="Times New Roman" w:hAnsi="Times New Roman"/>
                  <w:b w:val="false"/>
                  <w:i w:val="false"/>
                  <w:color w:val="0000ff"/>
                  <w:sz w:val="22"/>
                  <w:u w:val="single"/>
                </w:rPr>
                <w:t>http://www.gto.ru/</w:t>
              </w:r>
            </w:hyperlink>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баскетболе в условиях учебной и игровой деятельности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39" w:type="dxa"/>
            <w:tcBorders/>
            <w:tcMar>
              <w:top w:w="50" w:type="dxa"/>
              <w:left w:w="100" w:type="dxa"/>
            </w:tcMar>
            <w:vAlign w:val="center"/>
          </w:tcPr>
          <w:p>
            <w:pPr>
              <w:spacing w:before="0" w:after="0"/>
              <w:ind w:left="135"/>
              <w:jc w:val="left"/>
            </w:pPr>
            <w:hyperlink r:id="rId132">
              <w:r>
                <w:rPr>
                  <w:rFonts w:ascii="Times New Roman" w:hAnsi="Times New Roman"/>
                  <w:b w:val="false"/>
                  <w:i w:val="false"/>
                  <w:color w:val="0000ff"/>
                  <w:sz w:val="22"/>
                  <w:u w:val="single"/>
                </w:rPr>
                <w:t>http://www.gto.ru/</w:t>
              </w:r>
            </w:hyperlink>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39" w:type="dxa"/>
            <w:tcBorders/>
            <w:tcMar>
              <w:top w:w="50" w:type="dxa"/>
              <w:left w:w="100" w:type="dxa"/>
            </w:tcMar>
            <w:vAlign w:val="center"/>
          </w:tcPr>
          <w:p>
            <w:pPr>
              <w:spacing w:before="0" w:after="0"/>
              <w:ind w:left="135"/>
              <w:jc w:val="left"/>
            </w:pPr>
            <w:hyperlink r:id="rId133">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39" w:type="dxa"/>
            <w:tcBorders/>
            <w:tcMar>
              <w:top w:w="50" w:type="dxa"/>
              <w:left w:w="100" w:type="dxa"/>
            </w:tcMar>
            <w:vAlign w:val="center"/>
          </w:tcPr>
          <w:p>
            <w:pPr>
              <w:spacing w:before="0" w:after="0"/>
              <w:ind w:left="135"/>
              <w:jc w:val="left"/>
            </w:pPr>
            <w:hyperlink r:id="rId134">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39" w:type="dxa"/>
            <w:tcBorders/>
            <w:tcMar>
              <w:top w:w="50" w:type="dxa"/>
              <w:left w:w="100" w:type="dxa"/>
            </w:tcMar>
            <w:vAlign w:val="center"/>
          </w:tcPr>
          <w:p>
            <w:pPr>
              <w:spacing w:before="0" w:after="0"/>
              <w:ind w:left="135"/>
              <w:jc w:val="left"/>
            </w:pPr>
            <w:hyperlink r:id="rId135">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в волейболе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39" w:type="dxa"/>
            <w:tcBorders/>
            <w:tcMar>
              <w:top w:w="50" w:type="dxa"/>
              <w:left w:w="100" w:type="dxa"/>
            </w:tcMar>
            <w:vAlign w:val="center"/>
          </w:tcPr>
          <w:p>
            <w:pPr>
              <w:spacing w:before="0" w:after="0"/>
              <w:ind w:left="135"/>
              <w:jc w:val="left"/>
            </w:pPr>
          </w:p>
        </w:tc>
      </w:tr>
      <w:tr>
        <w:trPr>
          <w:trHeight w:val="148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39" w:type="dxa"/>
            <w:tcBorders/>
            <w:tcMar>
              <w:top w:w="50" w:type="dxa"/>
              <w:left w:w="100" w:type="dxa"/>
            </w:tcMar>
            <w:vAlign w:val="center"/>
          </w:tcPr>
          <w:p>
            <w:pPr>
              <w:spacing w:before="0" w:after="0"/>
              <w:ind w:left="135"/>
              <w:jc w:val="left"/>
            </w:pPr>
            <w:hyperlink r:id="rId136">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39" w:type="dxa"/>
            <w:tcBorders/>
            <w:tcMar>
              <w:top w:w="50" w:type="dxa"/>
              <w:left w:w="100" w:type="dxa"/>
            </w:tcMar>
            <w:vAlign w:val="center"/>
          </w:tcPr>
          <w:p>
            <w:pPr>
              <w:spacing w:before="0" w:after="0"/>
              <w:ind w:left="135"/>
              <w:jc w:val="left"/>
            </w:pPr>
            <w:hyperlink r:id="rId137">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39" w:type="dxa"/>
            <w:tcBorders/>
            <w:tcMar>
              <w:top w:w="50" w:type="dxa"/>
              <w:left w:w="100" w:type="dxa"/>
            </w:tcMar>
            <w:vAlign w:val="center"/>
          </w:tcPr>
          <w:p>
            <w:pPr>
              <w:spacing w:before="0" w:after="0"/>
              <w:ind w:left="135"/>
              <w:jc w:val="left"/>
            </w:pPr>
            <w:hyperlink r:id="rId138">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39" w:type="dxa"/>
            <w:tcBorders/>
            <w:tcMar>
              <w:top w:w="50" w:type="dxa"/>
              <w:left w:w="100" w:type="dxa"/>
            </w:tcMar>
            <w:vAlign w:val="center"/>
          </w:tcPr>
          <w:p>
            <w:pPr>
              <w:spacing w:before="0" w:after="0"/>
              <w:ind w:left="135"/>
              <w:jc w:val="left"/>
            </w:pPr>
            <w:hyperlink r:id="rId139">
              <w:r>
                <w:rPr>
                  <w:rFonts w:ascii="Times New Roman" w:hAnsi="Times New Roman"/>
                  <w:b w:val="false"/>
                  <w:i w:val="false"/>
                  <w:color w:val="0000ff"/>
                  <w:sz w:val="22"/>
                  <w:u w:val="single"/>
                </w:rPr>
                <w:t>http://www.gto.ru/</w:t>
              </w:r>
            </w:hyperlink>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 в условиях моделируемых игровых ситуаций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39" w:type="dxa"/>
            <w:tcBorders/>
            <w:tcMar>
              <w:top w:w="50" w:type="dxa"/>
              <w:left w:w="100" w:type="dxa"/>
            </w:tcMar>
            <w:vAlign w:val="center"/>
          </w:tcPr>
          <w:p>
            <w:pPr>
              <w:spacing w:before="0" w:after="0"/>
              <w:ind w:left="135"/>
              <w:jc w:val="left"/>
            </w:pPr>
            <w:hyperlink r:id="rId140">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приема мяча в условиях моделируемых игровых ситуаций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39" w:type="dxa"/>
            <w:tcBorders/>
            <w:tcMar>
              <w:top w:w="50" w:type="dxa"/>
              <w:left w:w="100" w:type="dxa"/>
            </w:tcMar>
            <w:vAlign w:val="center"/>
          </w:tcPr>
          <w:p>
            <w:pPr>
              <w:spacing w:before="0" w:after="0"/>
              <w:ind w:left="135"/>
              <w:jc w:val="left"/>
            </w:pPr>
            <w:hyperlink r:id="rId141">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подачи мяча в условиях учебной игровой деятельности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39" w:type="dxa"/>
            <w:tcBorders/>
            <w:tcMar>
              <w:top w:w="50" w:type="dxa"/>
              <w:left w:w="100" w:type="dxa"/>
            </w:tcMar>
            <w:vAlign w:val="center"/>
          </w:tcPr>
          <w:p>
            <w:pPr>
              <w:spacing w:before="0" w:after="0"/>
              <w:ind w:left="135"/>
              <w:jc w:val="left"/>
            </w:pPr>
            <w:hyperlink r:id="rId142">
              <w:r>
                <w:rPr>
                  <w:rFonts w:ascii="Times New Roman" w:hAnsi="Times New Roman"/>
                  <w:b w:val="false"/>
                  <w:i w:val="false"/>
                  <w:color w:val="0000ff"/>
                  <w:sz w:val="22"/>
                  <w:u w:val="single"/>
                </w:rPr>
                <w:t>http://www.gto.ru/</w:t>
              </w:r>
            </w:hyperlink>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волейболе в условиях учебной и игровой деятельности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39" w:type="dxa"/>
            <w:tcBorders/>
            <w:tcMar>
              <w:top w:w="50" w:type="dxa"/>
              <w:left w:w="100" w:type="dxa"/>
            </w:tcMar>
            <w:vAlign w:val="center"/>
          </w:tcPr>
          <w:p>
            <w:pPr>
              <w:spacing w:before="0" w:after="0"/>
              <w:ind w:left="135"/>
              <w:jc w:val="left"/>
            </w:pPr>
            <w:hyperlink r:id="rId143">
              <w:r>
                <w:rPr>
                  <w:rFonts w:ascii="Times New Roman" w:hAnsi="Times New Roman"/>
                  <w:b w:val="false"/>
                  <w:i w:val="false"/>
                  <w:color w:val="0000ff"/>
                  <w:sz w:val="22"/>
                  <w:u w:val="single"/>
                </w:rPr>
                <w:t>http://www.gto.ru/</w:t>
              </w:r>
            </w:hyperlink>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39" w:type="dxa"/>
            <w:tcBorders/>
            <w:tcMar>
              <w:top w:w="50" w:type="dxa"/>
              <w:left w:w="100" w:type="dxa"/>
            </w:tcMar>
            <w:vAlign w:val="center"/>
          </w:tcPr>
          <w:p>
            <w:pPr>
              <w:spacing w:before="0" w:after="0"/>
              <w:ind w:left="135"/>
              <w:jc w:val="left"/>
            </w:pPr>
            <w:hyperlink r:id="rId144">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атлетическими единоборствами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39" w:type="dxa"/>
            <w:tcBorders/>
            <w:tcMar>
              <w:top w:w="50" w:type="dxa"/>
              <w:left w:w="100" w:type="dxa"/>
            </w:tcMar>
            <w:vAlign w:val="center"/>
          </w:tcPr>
          <w:p>
            <w:pPr>
              <w:spacing w:before="0" w:after="0"/>
              <w:ind w:left="135"/>
              <w:jc w:val="left"/>
            </w:pPr>
            <w:hyperlink r:id="rId145">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самостраховки в атлетических единоборствах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39" w:type="dxa"/>
            <w:tcBorders/>
            <w:tcMar>
              <w:top w:w="50" w:type="dxa"/>
              <w:left w:w="100" w:type="dxa"/>
            </w:tcMar>
            <w:vAlign w:val="center"/>
          </w:tcPr>
          <w:p>
            <w:pPr>
              <w:spacing w:before="0" w:after="0"/>
              <w:ind w:left="135"/>
              <w:jc w:val="left"/>
            </w:pPr>
            <w:hyperlink r:id="rId146">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стоек в атлетических единоборствах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39" w:type="dxa"/>
            <w:tcBorders/>
            <w:tcMar>
              <w:top w:w="50" w:type="dxa"/>
              <w:left w:w="100" w:type="dxa"/>
            </w:tcMar>
            <w:vAlign w:val="center"/>
          </w:tcPr>
          <w:p>
            <w:pPr>
              <w:spacing w:before="0" w:after="0"/>
              <w:ind w:left="135"/>
              <w:jc w:val="left"/>
            </w:pPr>
            <w:hyperlink r:id="rId147">
              <w:r>
                <w:rPr>
                  <w:rFonts w:ascii="Times New Roman" w:hAnsi="Times New Roman"/>
                  <w:b w:val="false"/>
                  <w:i w:val="false"/>
                  <w:color w:val="0000ff"/>
                  <w:sz w:val="22"/>
                  <w:u w:val="single"/>
                </w:rPr>
                <w:t>http://www.gto.ru/</w:t>
              </w:r>
            </w:hyperlink>
          </w:p>
        </w:tc>
      </w:tr>
      <w:tr>
        <w:trPr>
          <w:trHeight w:val="10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захватов в атлетических единоборствах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39" w:type="dxa"/>
            <w:tcBorders/>
            <w:tcMar>
              <w:top w:w="50" w:type="dxa"/>
              <w:left w:w="100" w:type="dxa"/>
            </w:tcMar>
            <w:vAlign w:val="center"/>
          </w:tcPr>
          <w:p>
            <w:pPr>
              <w:spacing w:before="0" w:after="0"/>
              <w:ind w:left="135"/>
              <w:jc w:val="left"/>
            </w:pPr>
            <w:hyperlink r:id="rId148">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броска рывком за пятку в атлетических единоборствах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39" w:type="dxa"/>
            <w:tcBorders/>
            <w:tcMar>
              <w:top w:w="50" w:type="dxa"/>
              <w:left w:w="100" w:type="dxa"/>
            </w:tcMar>
            <w:vAlign w:val="center"/>
          </w:tcPr>
          <w:p>
            <w:pPr>
              <w:spacing w:before="0" w:after="0"/>
              <w:ind w:left="135"/>
              <w:jc w:val="left"/>
            </w:pPr>
            <w:hyperlink r:id="rId149">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задней подножки в атлетических единоборствах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39" w:type="dxa"/>
            <w:tcBorders/>
            <w:tcMar>
              <w:top w:w="50" w:type="dxa"/>
              <w:left w:w="100" w:type="dxa"/>
            </w:tcMar>
            <w:vAlign w:val="center"/>
          </w:tcPr>
          <w:p>
            <w:pPr>
              <w:spacing w:before="0" w:after="0"/>
              <w:ind w:left="135"/>
              <w:jc w:val="left"/>
            </w:pPr>
            <w:hyperlink r:id="rId150">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удержаний в атлетических единоборствах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Учебные схватки с использованием бросков и удержанием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защитных действиях от удара кулаком в голову</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39" w:type="dxa"/>
            <w:tcBorders/>
            <w:tcMar>
              <w:top w:w="50" w:type="dxa"/>
              <w:left w:w="100" w:type="dxa"/>
            </w:tcMar>
            <w:vAlign w:val="center"/>
          </w:tcPr>
          <w:p>
            <w:pPr>
              <w:spacing w:before="0" w:after="0"/>
              <w:ind w:left="135"/>
              <w:jc w:val="left"/>
            </w:pPr>
            <w:hyperlink r:id="rId151">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атлетических единоборств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39" w:type="dxa"/>
            <w:tcBorders/>
            <w:tcMar>
              <w:top w:w="50" w:type="dxa"/>
              <w:left w:w="100" w:type="dxa"/>
            </w:tcMar>
            <w:vAlign w:val="center"/>
          </w:tcPr>
          <w:p>
            <w:pPr>
              <w:spacing w:before="0" w:after="0"/>
              <w:ind w:left="135"/>
              <w:jc w:val="left"/>
            </w:pPr>
            <w:hyperlink r:id="rId152">
              <w:r>
                <w:rPr>
                  <w:rFonts w:ascii="Times New Roman" w:hAnsi="Times New Roman"/>
                  <w:b w:val="false"/>
                  <w:i w:val="false"/>
                  <w:color w:val="0000ff"/>
                  <w:sz w:val="22"/>
                  <w:u w:val="single"/>
                </w:rPr>
                <w:t>http://www.gto.ru/</w:t>
              </w:r>
            </w:hyperlink>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атлетических единоборств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39" w:type="dxa"/>
            <w:tcBorders/>
            <w:tcMar>
              <w:top w:w="50" w:type="dxa"/>
              <w:left w:w="100" w:type="dxa"/>
            </w:tcMar>
            <w:vAlign w:val="center"/>
          </w:tcPr>
          <w:p>
            <w:pPr>
              <w:spacing w:before="0" w:after="0"/>
              <w:ind w:left="135"/>
              <w:jc w:val="left"/>
            </w:pPr>
            <w:hyperlink r:id="rId153">
              <w:r>
                <w:rPr>
                  <w:rFonts w:ascii="Times New Roman" w:hAnsi="Times New Roman"/>
                  <w:b w:val="false"/>
                  <w:i w:val="false"/>
                  <w:color w:val="0000ff"/>
                  <w:sz w:val="22"/>
                  <w:u w:val="single"/>
                </w:rPr>
                <w:t>http://www.gto.ru/</w:t>
              </w:r>
            </w:hyperlink>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атлетических единоборств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39" w:type="dxa"/>
            <w:tcBorders/>
            <w:tcMar>
              <w:top w:w="50" w:type="dxa"/>
              <w:left w:w="100" w:type="dxa"/>
            </w:tcMar>
            <w:vAlign w:val="center"/>
          </w:tcPr>
          <w:p>
            <w:pPr>
              <w:spacing w:before="0" w:after="0"/>
              <w:ind w:left="135"/>
              <w:jc w:val="left"/>
            </w:pPr>
            <w:hyperlink r:id="rId154">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39" w:type="dxa"/>
            <w:tcBorders/>
            <w:tcMar>
              <w:top w:w="50" w:type="dxa"/>
              <w:left w:w="100" w:type="dxa"/>
            </w:tcMar>
            <w:vAlign w:val="center"/>
          </w:tcPr>
          <w:p>
            <w:pPr>
              <w:spacing w:before="0" w:after="0"/>
              <w:ind w:left="135"/>
              <w:jc w:val="left"/>
            </w:pPr>
            <w:hyperlink r:id="rId155">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39" w:type="dxa"/>
            <w:tcBorders/>
            <w:tcMar>
              <w:top w:w="50" w:type="dxa"/>
              <w:left w:w="100" w:type="dxa"/>
            </w:tcMar>
            <w:vAlign w:val="center"/>
          </w:tcPr>
          <w:p>
            <w:pPr>
              <w:spacing w:before="0" w:after="0"/>
              <w:ind w:left="135"/>
              <w:jc w:val="left"/>
            </w:pPr>
            <w:hyperlink r:id="rId156">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39" w:type="dxa"/>
            <w:tcBorders/>
            <w:tcMar>
              <w:top w:w="50" w:type="dxa"/>
              <w:left w:w="100" w:type="dxa"/>
            </w:tcMar>
            <w:vAlign w:val="center"/>
          </w:tcPr>
          <w:p>
            <w:pPr>
              <w:spacing w:before="0" w:after="0"/>
              <w:ind w:left="135"/>
              <w:jc w:val="left"/>
            </w:pPr>
            <w:hyperlink r:id="rId157">
              <w:r>
                <w:rPr>
                  <w:rFonts w:ascii="Times New Roman" w:hAnsi="Times New Roman"/>
                  <w:b w:val="false"/>
                  <w:i w:val="false"/>
                  <w:color w:val="0000ff"/>
                  <w:sz w:val="22"/>
                  <w:u w:val="single"/>
                </w:rPr>
                <w:t>http://www.gto.ru/</w:t>
              </w:r>
            </w:hyperlink>
          </w:p>
        </w:tc>
      </w:tr>
      <w:tr>
        <w:trPr>
          <w:trHeight w:val="12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39" w:type="dxa"/>
            <w:tcBorders/>
            <w:tcMar>
              <w:top w:w="50" w:type="dxa"/>
              <w:left w:w="100" w:type="dxa"/>
            </w:tcMar>
            <w:vAlign w:val="center"/>
          </w:tcPr>
          <w:p>
            <w:pPr>
              <w:spacing w:before="0" w:after="0"/>
              <w:ind w:left="135"/>
              <w:jc w:val="left"/>
            </w:pPr>
            <w:hyperlink r:id="rId158">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39" w:type="dxa"/>
            <w:tcBorders/>
            <w:tcMar>
              <w:top w:w="50" w:type="dxa"/>
              <w:left w:w="100" w:type="dxa"/>
            </w:tcMar>
            <w:vAlign w:val="center"/>
          </w:tcPr>
          <w:p>
            <w:pPr>
              <w:spacing w:before="0" w:after="0"/>
              <w:ind w:left="135"/>
              <w:jc w:val="left"/>
            </w:pPr>
            <w:hyperlink r:id="rId159">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39" w:type="dxa"/>
            <w:tcBorders/>
            <w:tcMar>
              <w:top w:w="50" w:type="dxa"/>
              <w:left w:w="100" w:type="dxa"/>
            </w:tcMar>
            <w:vAlign w:val="center"/>
          </w:tcPr>
          <w:p>
            <w:pPr>
              <w:spacing w:before="0" w:after="0"/>
              <w:ind w:left="135"/>
              <w:jc w:val="left"/>
            </w:pPr>
            <w:hyperlink r:id="rId160">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39" w:type="dxa"/>
            <w:tcBorders/>
            <w:tcMar>
              <w:top w:w="50" w:type="dxa"/>
              <w:left w:w="100" w:type="dxa"/>
            </w:tcMar>
            <w:vAlign w:val="center"/>
          </w:tcPr>
          <w:p>
            <w:pPr>
              <w:spacing w:before="0" w:after="0"/>
              <w:ind w:left="135"/>
              <w:jc w:val="left"/>
            </w:pPr>
            <w:hyperlink r:id="rId161">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39" w:type="dxa"/>
            <w:tcBorders/>
            <w:tcMar>
              <w:top w:w="50" w:type="dxa"/>
              <w:left w:w="100" w:type="dxa"/>
            </w:tcMar>
            <w:vAlign w:val="center"/>
          </w:tcPr>
          <w:p>
            <w:pPr>
              <w:spacing w:before="0" w:after="0"/>
              <w:ind w:left="135"/>
              <w:jc w:val="left"/>
            </w:pPr>
            <w:hyperlink r:id="rId162">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39" w:type="dxa"/>
            <w:tcBorders/>
            <w:tcMar>
              <w:top w:w="50" w:type="dxa"/>
              <w:left w:w="100" w:type="dxa"/>
            </w:tcMar>
            <w:vAlign w:val="center"/>
          </w:tcPr>
          <w:p>
            <w:pPr>
              <w:spacing w:before="0" w:after="0"/>
              <w:ind w:left="135"/>
              <w:jc w:val="left"/>
            </w:pPr>
            <w:hyperlink r:id="rId163">
              <w:r>
                <w:rPr>
                  <w:rFonts w:ascii="Times New Roman" w:hAnsi="Times New Roman"/>
                  <w:b w:val="false"/>
                  <w:i w:val="false"/>
                  <w:color w:val="0000ff"/>
                  <w:sz w:val="22"/>
                  <w:u w:val="single"/>
                </w:rPr>
                <w:t>http://www.gto.ru/</w:t>
              </w:r>
            </w:hyperlink>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39" w:type="dxa"/>
            <w:tcBorders/>
            <w:tcMar>
              <w:top w:w="50" w:type="dxa"/>
              <w:left w:w="100" w:type="dxa"/>
            </w:tcMar>
            <w:vAlign w:val="center"/>
          </w:tcPr>
          <w:p>
            <w:pPr>
              <w:spacing w:before="0" w:after="0"/>
              <w:ind w:left="135"/>
              <w:jc w:val="left"/>
            </w:pPr>
            <w:hyperlink r:id="rId164">
              <w:r>
                <w:rPr>
                  <w:rFonts w:ascii="Times New Roman" w:hAnsi="Times New Roman"/>
                  <w:b w:val="false"/>
                  <w:i w:val="false"/>
                  <w:color w:val="0000ff"/>
                  <w:sz w:val="22"/>
                  <w:u w:val="single"/>
                </w:rPr>
                <w:t>http://www.gto.ru/</w:t>
              </w:r>
            </w:hyperlink>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39" w:type="dxa"/>
            <w:tcBorders/>
            <w:tcMar>
              <w:top w:w="50" w:type="dxa"/>
              <w:left w:w="100" w:type="dxa"/>
            </w:tcMar>
            <w:vAlign w:val="center"/>
          </w:tcPr>
          <w:p>
            <w:pPr>
              <w:spacing w:before="0" w:after="0"/>
              <w:ind w:left="135"/>
              <w:jc w:val="left"/>
            </w:pPr>
            <w:hyperlink r:id="rId165">
              <w:r>
                <w:rPr>
                  <w:rFonts w:ascii="Times New Roman" w:hAnsi="Times New Roman"/>
                  <w:b w:val="false"/>
                  <w:i w:val="false"/>
                  <w:color w:val="0000ff"/>
                  <w:sz w:val="22"/>
                  <w:u w:val="single"/>
                </w:rPr>
                <w:t>http://www.gto.ru/</w:t>
              </w:r>
            </w:hyperlink>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39" w:type="dxa"/>
            <w:tcBorders/>
            <w:tcMar>
              <w:top w:w="50" w:type="dxa"/>
              <w:left w:w="100" w:type="dxa"/>
            </w:tcMar>
            <w:vAlign w:val="center"/>
          </w:tcPr>
          <w:p>
            <w:pPr>
              <w:spacing w:before="0" w:after="0"/>
              <w:ind w:left="135"/>
              <w:jc w:val="left"/>
            </w:pPr>
            <w:hyperlink r:id="rId166">
              <w:r>
                <w:rPr>
                  <w:rFonts w:ascii="Times New Roman" w:hAnsi="Times New Roman"/>
                  <w:b w:val="false"/>
                  <w:i w:val="false"/>
                  <w:color w:val="0000ff"/>
                  <w:sz w:val="22"/>
                  <w:u w:val="single"/>
                </w:rPr>
                <w:t>http://www.gto.ru/</w:t>
              </w:r>
            </w:hyperlink>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39" w:type="dxa"/>
            <w:tcBorders/>
            <w:tcMar>
              <w:top w:w="50" w:type="dxa"/>
              <w:left w:w="100" w:type="dxa"/>
            </w:tcMar>
            <w:vAlign w:val="center"/>
          </w:tcPr>
          <w:p>
            <w:pPr>
              <w:spacing w:before="0" w:after="0"/>
              <w:ind w:left="135"/>
              <w:jc w:val="left"/>
            </w:pPr>
            <w:hyperlink r:id="rId167">
              <w:r>
                <w:rPr>
                  <w:rFonts w:ascii="Times New Roman" w:hAnsi="Times New Roman"/>
                  <w:b w:val="false"/>
                  <w:i w:val="false"/>
                  <w:color w:val="0000ff"/>
                  <w:sz w:val="22"/>
                  <w:u w:val="single"/>
                </w:rPr>
                <w:t>http://www.gto.ru/</w:t>
              </w:r>
            </w:hyperlink>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39" w:type="dxa"/>
            <w:tcBorders/>
            <w:tcMar>
              <w:top w:w="50" w:type="dxa"/>
              <w:left w:w="100" w:type="dxa"/>
            </w:tcMar>
            <w:vAlign w:val="center"/>
          </w:tcPr>
          <w:p>
            <w:pPr>
              <w:spacing w:before="0" w:after="0"/>
              <w:ind w:left="135"/>
              <w:jc w:val="left"/>
            </w:pPr>
            <w:hyperlink r:id="rId168">
              <w:r>
                <w:rPr>
                  <w:rFonts w:ascii="Times New Roman" w:hAnsi="Times New Roman"/>
                  <w:b w:val="false"/>
                  <w:i w:val="false"/>
                  <w:color w:val="0000ff"/>
                  <w:sz w:val="22"/>
                  <w:u w:val="single"/>
                </w:rPr>
                <w:t>http://www.gto.ru/</w:t>
              </w:r>
            </w:hyperlink>
          </w:p>
        </w:tc>
      </w:tr>
      <w:tr>
        <w:trPr>
          <w:trHeight w:val="55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39" w:type="dxa"/>
            <w:tcBorders/>
            <w:tcMar>
              <w:top w:w="50" w:type="dxa"/>
              <w:left w:w="100" w:type="dxa"/>
            </w:tcMar>
            <w:vAlign w:val="center"/>
          </w:tcPr>
          <w:p>
            <w:pPr>
              <w:spacing w:before="0" w:after="0"/>
              <w:ind w:left="135"/>
              <w:jc w:val="left"/>
            </w:pPr>
            <w:hyperlink r:id="rId169">
              <w:r>
                <w:rPr>
                  <w:rFonts w:ascii="Times New Roman" w:hAnsi="Times New Roman"/>
                  <w:b w:val="false"/>
                  <w:i w:val="false"/>
                  <w:color w:val="0000ff"/>
                  <w:sz w:val="22"/>
                  <w:u w:val="single"/>
                </w:rPr>
                <w:t>http://www.gto.ru/</w:t>
              </w:r>
            </w:hyperlink>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техники безопасности в ГТО. Первая помощь</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39" w:type="dxa"/>
            <w:tcBorders/>
            <w:tcMar>
              <w:top w:w="50" w:type="dxa"/>
              <w:left w:w="100" w:type="dxa"/>
            </w:tcMar>
            <w:vAlign w:val="center"/>
          </w:tcPr>
          <w:p>
            <w:pPr>
              <w:spacing w:before="0" w:after="0"/>
              <w:ind w:left="135"/>
              <w:jc w:val="left"/>
            </w:pPr>
            <w:hyperlink r:id="rId170">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39" w:type="dxa"/>
            <w:tcBorders/>
            <w:tcMar>
              <w:top w:w="50" w:type="dxa"/>
              <w:left w:w="100" w:type="dxa"/>
            </w:tcMar>
            <w:vAlign w:val="center"/>
          </w:tcPr>
          <w:p>
            <w:pPr>
              <w:spacing w:before="0" w:after="0"/>
              <w:ind w:left="135"/>
              <w:jc w:val="left"/>
            </w:pPr>
            <w:hyperlink r:id="rId171">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39" w:type="dxa"/>
            <w:tcBorders/>
            <w:tcMar>
              <w:top w:w="50" w:type="dxa"/>
              <w:left w:w="100" w:type="dxa"/>
            </w:tcMar>
            <w:vAlign w:val="center"/>
          </w:tcPr>
          <w:p>
            <w:pPr>
              <w:spacing w:before="0" w:after="0"/>
              <w:ind w:left="135"/>
              <w:jc w:val="left"/>
            </w:pPr>
            <w:hyperlink r:id="rId172">
              <w:r>
                <w:rPr>
                  <w:rFonts w:ascii="Times New Roman" w:hAnsi="Times New Roman"/>
                  <w:b w:val="false"/>
                  <w:i w:val="false"/>
                  <w:color w:val="0000ff"/>
                  <w:sz w:val="22"/>
                  <w:u w:val="single"/>
                </w:rPr>
                <w:t>http://www.gto.ru/</w:t>
              </w:r>
            </w:hyperlink>
          </w:p>
        </w:tc>
      </w:tr>
      <w:tr>
        <w:trPr>
          <w:trHeight w:val="15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39" w:type="dxa"/>
            <w:tcBorders/>
            <w:tcMar>
              <w:top w:w="50" w:type="dxa"/>
              <w:left w:w="100" w:type="dxa"/>
            </w:tcMar>
            <w:vAlign w:val="center"/>
          </w:tcPr>
          <w:p>
            <w:pPr>
              <w:spacing w:before="0" w:after="0"/>
              <w:ind w:left="135"/>
              <w:jc w:val="left"/>
            </w:pPr>
            <w:hyperlink r:id="rId173">
              <w:r>
                <w:rPr>
                  <w:rFonts w:ascii="Times New Roman" w:hAnsi="Times New Roman"/>
                  <w:b w:val="false"/>
                  <w:i w:val="false"/>
                  <w:color w:val="0000ff"/>
                  <w:sz w:val="22"/>
                  <w:u w:val="single"/>
                </w:rPr>
                <w:t>http://www.gto.ru/</w:t>
              </w:r>
            </w:hyperlink>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39" w:type="dxa"/>
            <w:tcBorders/>
            <w:tcMar>
              <w:top w:w="50" w:type="dxa"/>
              <w:left w:w="100" w:type="dxa"/>
            </w:tcMar>
            <w:vAlign w:val="center"/>
          </w:tcPr>
          <w:p>
            <w:pPr>
              <w:spacing w:before="0" w:after="0"/>
              <w:ind w:left="135"/>
              <w:jc w:val="left"/>
            </w:pPr>
            <w:hyperlink r:id="rId174">
              <w:r>
                <w:rPr>
                  <w:rFonts w:ascii="Times New Roman" w:hAnsi="Times New Roman"/>
                  <w:b w:val="false"/>
                  <w:i w:val="false"/>
                  <w:color w:val="0000ff"/>
                  <w:sz w:val="22"/>
                  <w:u w:val="single"/>
                </w:rPr>
                <w:t>http://www.gto.ru/</w:t>
              </w:r>
            </w:hyperlink>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39"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http://www.gto.ru/</w:t>
              </w:r>
            </w:hyperlink>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39" w:type="dxa"/>
            <w:tcBorders/>
            <w:tcMar>
              <w:top w:w="50" w:type="dxa"/>
              <w:left w:w="100" w:type="dxa"/>
            </w:tcMar>
            <w:vAlign w:val="center"/>
          </w:tcPr>
          <w:p>
            <w:pPr>
              <w:spacing w:before="0" w:after="0"/>
              <w:ind w:left="135"/>
              <w:jc w:val="left"/>
            </w:pPr>
            <w:hyperlink r:id="rId176">
              <w:r>
                <w:rPr>
                  <w:rFonts w:ascii="Times New Roman" w:hAnsi="Times New Roman"/>
                  <w:b w:val="false"/>
                  <w:i w:val="false"/>
                  <w:color w:val="0000ff"/>
                  <w:sz w:val="22"/>
                  <w:u w:val="single"/>
                </w:rPr>
                <w:t>http://www.gto.ru/</w:t>
              </w:r>
            </w:hyperlink>
          </w:p>
        </w:tc>
      </w:tr>
      <w:tr>
        <w:trPr>
          <w:trHeight w:val="297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39" w:type="dxa"/>
            <w:tcBorders/>
            <w:tcMar>
              <w:top w:w="50" w:type="dxa"/>
              <w:left w:w="100" w:type="dxa"/>
            </w:tcMar>
            <w:vAlign w:val="center"/>
          </w:tcPr>
          <w:p>
            <w:pPr>
              <w:spacing w:before="0" w:after="0"/>
              <w:ind w:left="135"/>
              <w:jc w:val="left"/>
            </w:pPr>
            <w:hyperlink r:id="rId177">
              <w:r>
                <w:rPr>
                  <w:rFonts w:ascii="Times New Roman" w:hAnsi="Times New Roman"/>
                  <w:b w:val="false"/>
                  <w:i w:val="false"/>
                  <w:color w:val="0000ff"/>
                  <w:sz w:val="22"/>
                  <w:u w:val="single"/>
                </w:rPr>
                <w:t>http://www.gto.ru/</w:t>
              </w:r>
            </w:hyperlink>
          </w:p>
        </w:tc>
      </w:tr>
      <w:tr>
        <w:trPr>
          <w:trHeight w:val="297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39" w:type="dxa"/>
            <w:tcBorders/>
            <w:tcMar>
              <w:top w:w="50" w:type="dxa"/>
              <w:left w:w="100" w:type="dxa"/>
            </w:tcMar>
            <w:vAlign w:val="center"/>
          </w:tcPr>
          <w:p>
            <w:pPr>
              <w:spacing w:before="0" w:after="0"/>
              <w:ind w:left="135"/>
              <w:jc w:val="left"/>
            </w:pPr>
            <w:hyperlink r:id="rId178">
              <w:r>
                <w:rPr>
                  <w:rFonts w:ascii="Times New Roman" w:hAnsi="Times New Roman"/>
                  <w:b w:val="false"/>
                  <w:i w:val="false"/>
                  <w:color w:val="0000ff"/>
                  <w:sz w:val="22"/>
                  <w:u w:val="single"/>
                </w:rPr>
                <w:t>http://www.gto.ru/</w:t>
              </w:r>
            </w:hyperlink>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39" w:type="dxa"/>
            <w:tcBorders/>
            <w:tcMar>
              <w:top w:w="50" w:type="dxa"/>
              <w:left w:w="100" w:type="dxa"/>
            </w:tcMar>
            <w:vAlign w:val="center"/>
          </w:tcPr>
          <w:p>
            <w:pPr>
              <w:spacing w:before="0" w:after="0"/>
              <w:ind w:left="135"/>
              <w:jc w:val="left"/>
            </w:pPr>
            <w:hyperlink r:id="rId179">
              <w:r>
                <w:rPr>
                  <w:rFonts w:ascii="Times New Roman" w:hAnsi="Times New Roman"/>
                  <w:b w:val="false"/>
                  <w:i w:val="false"/>
                  <w:color w:val="0000ff"/>
                  <w:sz w:val="22"/>
                  <w:u w:val="single"/>
                </w:rPr>
                <w:t>http://www.gto.ru/</w:t>
              </w:r>
            </w:hyperlink>
          </w:p>
        </w:tc>
      </w:tr>
      <w:tr>
        <w:trPr>
          <w:trHeight w:val="238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39"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http://www.gto.ru/</w:t>
              </w:r>
            </w:hyperlink>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39" w:type="dxa"/>
            <w:tcBorders/>
            <w:tcMar>
              <w:top w:w="50" w:type="dxa"/>
              <w:left w:w="100" w:type="dxa"/>
            </w:tcMar>
            <w:vAlign w:val="center"/>
          </w:tcPr>
          <w:p>
            <w:pPr>
              <w:spacing w:before="0" w:after="0"/>
              <w:ind w:left="135"/>
              <w:jc w:val="left"/>
            </w:pPr>
            <w:hyperlink r:id="rId181">
              <w:r>
                <w:rPr>
                  <w:rFonts w:ascii="Times New Roman" w:hAnsi="Times New Roman"/>
                  <w:b w:val="false"/>
                  <w:i w:val="false"/>
                  <w:color w:val="0000ff"/>
                  <w:sz w:val="22"/>
                  <w:u w:val="single"/>
                </w:rPr>
                <w:t>http://www.gto.ru/</w:t>
              </w:r>
            </w:hyperlink>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39" w:type="dxa"/>
            <w:tcBorders/>
            <w:tcMar>
              <w:top w:w="50" w:type="dxa"/>
              <w:left w:w="100" w:type="dxa"/>
            </w:tcMar>
            <w:vAlign w:val="center"/>
          </w:tcPr>
          <w:p>
            <w:pPr>
              <w:spacing w:before="0" w:after="0"/>
              <w:ind w:left="135"/>
              <w:jc w:val="left"/>
            </w:pPr>
            <w:hyperlink r:id="rId182">
              <w:r>
                <w:rPr>
                  <w:rFonts w:ascii="Times New Roman" w:hAnsi="Times New Roman"/>
                  <w:b w:val="false"/>
                  <w:i w:val="false"/>
                  <w:color w:val="0000ff"/>
                  <w:sz w:val="22"/>
                  <w:u w:val="single"/>
                </w:rPr>
                <w:t>http://www.gto.ru/</w:t>
              </w:r>
            </w:hyperlink>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39" w:type="dxa"/>
            <w:tcBorders/>
            <w:tcMar>
              <w:top w:w="50" w:type="dxa"/>
              <w:left w:w="100" w:type="dxa"/>
            </w:tcMar>
            <w:vAlign w:val="center"/>
          </w:tcPr>
          <w:p>
            <w:pPr>
              <w:spacing w:before="0" w:after="0"/>
              <w:ind w:left="135"/>
              <w:jc w:val="left"/>
            </w:pPr>
            <w:hyperlink r:id="rId183">
              <w:r>
                <w:rPr>
                  <w:rFonts w:ascii="Times New Roman" w:hAnsi="Times New Roman"/>
                  <w:b w:val="false"/>
                  <w:i w:val="false"/>
                  <w:color w:val="0000ff"/>
                  <w:sz w:val="22"/>
                  <w:u w:val="single"/>
                </w:rPr>
                <w:t>http://www.gto.ru/</w:t>
              </w:r>
            </w:hyperlink>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39" w:type="dxa"/>
            <w:tcBorders/>
            <w:tcMar>
              <w:top w:w="50" w:type="dxa"/>
              <w:left w:w="100" w:type="dxa"/>
            </w:tcMar>
            <w:vAlign w:val="center"/>
          </w:tcPr>
          <w:p>
            <w:pPr>
              <w:spacing w:before="0" w:after="0"/>
              <w:ind w:left="135"/>
              <w:jc w:val="left"/>
            </w:pPr>
            <w:hyperlink r:id="rId184">
              <w:r>
                <w:rPr>
                  <w:rFonts w:ascii="Times New Roman" w:hAnsi="Times New Roman"/>
                  <w:b w:val="false"/>
                  <w:i w:val="false"/>
                  <w:color w:val="0000ff"/>
                  <w:sz w:val="22"/>
                  <w:u w:val="single"/>
                </w:rPr>
                <w:t>http://www.gto.ru/</w:t>
              </w:r>
            </w:hyperlink>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39" w:type="dxa"/>
            <w:tcBorders/>
            <w:tcMar>
              <w:top w:w="50" w:type="dxa"/>
              <w:left w:w="100" w:type="dxa"/>
            </w:tcMar>
            <w:vAlign w:val="center"/>
          </w:tcPr>
          <w:p>
            <w:pPr>
              <w:spacing w:before="0" w:after="0"/>
              <w:ind w:left="135"/>
              <w:jc w:val="left"/>
            </w:pPr>
            <w:hyperlink r:id="rId185">
              <w:r>
                <w:rPr>
                  <w:rFonts w:ascii="Times New Roman" w:hAnsi="Times New Roman"/>
                  <w:b w:val="false"/>
                  <w:i w:val="false"/>
                  <w:color w:val="0000ff"/>
                  <w:sz w:val="22"/>
                  <w:u w:val="single"/>
                </w:rPr>
                <w:t>http://www.gto.ru/</w:t>
              </w:r>
            </w:hyperlink>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39" w:type="dxa"/>
            <w:tcBorders/>
            <w:tcMar>
              <w:top w:w="50" w:type="dxa"/>
              <w:left w:w="100" w:type="dxa"/>
            </w:tcMar>
            <w:vAlign w:val="center"/>
          </w:tcPr>
          <w:p>
            <w:pPr>
              <w:spacing w:before="0" w:after="0"/>
              <w:ind w:left="135"/>
              <w:jc w:val="left"/>
            </w:pPr>
            <w:hyperlink r:id="rId186">
              <w:r>
                <w:rPr>
                  <w:rFonts w:ascii="Times New Roman" w:hAnsi="Times New Roman"/>
                  <w:b w:val="false"/>
                  <w:i w:val="false"/>
                  <w:color w:val="0000ff"/>
                  <w:sz w:val="22"/>
                  <w:u w:val="single"/>
                </w:rPr>
                <w:t>http://www.gto.ru/</w:t>
              </w:r>
            </w:hyperlink>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6-7 ступени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39" w:type="dxa"/>
            <w:tcBorders/>
            <w:tcMar>
              <w:top w:w="50" w:type="dxa"/>
              <w:left w:w="100" w:type="dxa"/>
            </w:tcMar>
            <w:vAlign w:val="center"/>
          </w:tcPr>
          <w:p>
            <w:pPr>
              <w:spacing w:before="0" w:after="0"/>
              <w:ind w:left="135"/>
              <w:jc w:val="left"/>
            </w:pPr>
            <w:hyperlink r:id="rId187">
              <w:r>
                <w:rPr>
                  <w:rFonts w:ascii="Times New Roman" w:hAnsi="Times New Roman"/>
                  <w:b w:val="false"/>
                  <w:i w:val="false"/>
                  <w:color w:val="0000ff"/>
                  <w:sz w:val="22"/>
                  <w:u w:val="single"/>
                </w:rPr>
                <w:t>http://www.gto.ru/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6566224" w:id="22"/>
    <w:p>
      <w:pPr>
        <w:sectPr>
          <w:pgSz w:w="16383" w:h="11906" w:orient="landscape"/>
        </w:sectPr>
      </w:pPr>
    </w:p>
    <w:bookmarkEnd w:id="22"/>
    <w:bookmarkEnd w:id="21"/>
    <w:bookmarkStart w:name="block-16566227" w:id="2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056fd23-2f41-4129-8da1-d467aa21439d" w:id="24"/>
      <w:r>
        <w:rPr>
          <w:rFonts w:ascii="Times New Roman" w:hAnsi="Times New Roman"/>
          <w:b w:val="false"/>
          <w:i w:val="false"/>
          <w:color w:val="000000"/>
          <w:sz w:val="28"/>
        </w:rPr>
        <w:t>• Физическая культура, 10-11 классы/ Лях В.И., Акционерное общество «Издательство «Просвещение»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20d3319b-5bbe-4126-a94a-2338d97bdc13" w:id="25"/>
      <w:r>
        <w:rPr>
          <w:rFonts w:ascii="Times New Roman" w:hAnsi="Times New Roman"/>
          <w:b w:val="false"/>
          <w:i w:val="false"/>
          <w:color w:val="000000"/>
          <w:sz w:val="28"/>
        </w:rPr>
        <w:t>https.www.resh.ru</w:t>
      </w:r>
      <w:bookmarkEnd w:id="25"/>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e666534-2f9f-48e1-9f7c-2e635e3b9ede" w:id="26"/>
      <w:r>
        <w:rPr>
          <w:rFonts w:ascii="Times New Roman" w:hAnsi="Times New Roman"/>
          <w:b w:val="false"/>
          <w:i w:val="false"/>
          <w:color w:val="000000"/>
          <w:sz w:val="28"/>
        </w:rPr>
        <w:t>https.www.edu.school.ru</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a54c4b8-b2ef-4fc1-87b1-da44b5d58279" w:id="27"/>
      <w:r>
        <w:rPr>
          <w:rFonts w:ascii="Times New Roman" w:hAnsi="Times New Roman"/>
          <w:b w:val="false"/>
          <w:i w:val="false"/>
          <w:color w:val="000000"/>
          <w:sz w:val="28"/>
        </w:rPr>
        <w:t>https:www.gto.ru</w:t>
      </w:r>
      <w:bookmarkEnd w:id="2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6566227" w:id="28"/>
    <w:p>
      <w:pPr>
        <w:sectPr>
          <w:pgSz w:w="11906" w:h="16383" w:orient="portrait"/>
        </w:sectPr>
      </w:pPr>
    </w:p>
    <w:bookmarkEnd w:id="28"/>
    <w:bookmarkEnd w:id="23"/>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www.gto.ru/" Type="http://schemas.openxmlformats.org/officeDocument/2006/relationships/hyperlink" Id="rId4"/>
    <Relationship TargetMode="External" Target="http://www.gto.ru" Type="http://schemas.openxmlformats.org/officeDocument/2006/relationships/hyperlink" Id="rId5"/>
    <Relationship TargetMode="External" Target="http://www.gto.ru/" Type="http://schemas.openxmlformats.org/officeDocument/2006/relationships/hyperlink" Id="rId6"/>
    <Relationship TargetMode="External" Target="http://www.gto.ru/" Type="http://schemas.openxmlformats.org/officeDocument/2006/relationships/hyperlink" Id="rId7"/>
    <Relationship TargetMode="External" Target="http://www.gto.ru/" Type="http://schemas.openxmlformats.org/officeDocument/2006/relationships/hyperlink" Id="rId8"/>
    <Relationship TargetMode="External" Target="http://www.gto.ru/" Type="http://schemas.openxmlformats.org/officeDocument/2006/relationships/hyperlink" Id="rId9"/>
    <Relationship TargetMode="External" Target="http://www.gto.ru/" Type="http://schemas.openxmlformats.org/officeDocument/2006/relationships/hyperlink" Id="rId10"/>
    <Relationship TargetMode="External" Target="http://www.gto.ru/" Type="http://schemas.openxmlformats.org/officeDocument/2006/relationships/hyperlink" Id="rId11"/>
    <Relationship TargetMode="External" Target="http://www.gto.ru/" Type="http://schemas.openxmlformats.org/officeDocument/2006/relationships/hyperlink" Id="rId12"/>
    <Relationship TargetMode="External" Target="http://www.gto.ru/" Type="http://schemas.openxmlformats.org/officeDocument/2006/relationships/hyperlink" Id="rId13"/>
    <Relationship TargetMode="External" Target="http://www.gto.ru/" Type="http://schemas.openxmlformats.org/officeDocument/2006/relationships/hyperlink" Id="rId14"/>
    <Relationship TargetMode="External" Target="http://www.gto.ru/" Type="http://schemas.openxmlformats.org/officeDocument/2006/relationships/hyperlink" Id="rId15"/>
    <Relationship TargetMode="External" Target="http://www.gto.ru/" Type="http://schemas.openxmlformats.org/officeDocument/2006/relationships/hyperlink" Id="rId16"/>
    <Relationship TargetMode="External" Target="http://www.gto.ru/" Type="http://schemas.openxmlformats.org/officeDocument/2006/relationships/hyperlink" Id="rId17"/>
    <Relationship TargetMode="External" Target="http://www.gto.ru/" Type="http://schemas.openxmlformats.org/officeDocument/2006/relationships/hyperlink" Id="rId18"/>
    <Relationship TargetMode="External" Target="http://www.gto.ru/" Type="http://schemas.openxmlformats.org/officeDocument/2006/relationships/hyperlink" Id="rId19"/>
    <Relationship TargetMode="External" Target="http://www.gto.ru/" Type="http://schemas.openxmlformats.org/officeDocument/2006/relationships/hyperlink" Id="rId20"/>
    <Relationship TargetMode="External" Target="http://www.gto.ru/" Type="http://schemas.openxmlformats.org/officeDocument/2006/relationships/hyperlink" Id="rId21"/>
    <Relationship TargetMode="External" Target="http://www.gto.ru/" Type="http://schemas.openxmlformats.org/officeDocument/2006/relationships/hyperlink" Id="rId22"/>
    <Relationship TargetMode="External" Target="http://www.gto.ru/" Type="http://schemas.openxmlformats.org/officeDocument/2006/relationships/hyperlink" Id="rId23"/>
    <Relationship TargetMode="External" Target="http://www.gto.ru" Type="http://schemas.openxmlformats.org/officeDocument/2006/relationships/hyperlink" Id="rId24"/>
    <Relationship TargetMode="External" Target="http://www.gto.ru/" Type="http://schemas.openxmlformats.org/officeDocument/2006/relationships/hyperlink" Id="rId25"/>
    <Relationship TargetMode="External" Target="http://www.gto.ru/" Type="http://schemas.openxmlformats.org/officeDocument/2006/relationships/hyperlink" Id="rId26"/>
    <Relationship TargetMode="External" Target="http://www.gto.ru/" Type="http://schemas.openxmlformats.org/officeDocument/2006/relationships/hyperlink" Id="rId27"/>
    <Relationship TargetMode="External" Target="http://www.gto.ru/" Type="http://schemas.openxmlformats.org/officeDocument/2006/relationships/hyperlink" Id="rId28"/>
    <Relationship TargetMode="External" Target="http://www.gto.ru/" Type="http://schemas.openxmlformats.org/officeDocument/2006/relationships/hyperlink" Id="rId29"/>
    <Relationship TargetMode="External" Target="http://www.gto.ru/" Type="http://schemas.openxmlformats.org/officeDocument/2006/relationships/hyperlink" Id="rId30"/>
    <Relationship TargetMode="External" Target="http://www.gto.ru/" Type="http://schemas.openxmlformats.org/officeDocument/2006/relationships/hyperlink" Id="rId31"/>
    <Relationship TargetMode="External" Target="http://www.gto.ru/" Type="http://schemas.openxmlformats.org/officeDocument/2006/relationships/hyperlink" Id="rId32"/>
    <Relationship TargetMode="External" Target="http://www.gto.ru/" Type="http://schemas.openxmlformats.org/officeDocument/2006/relationships/hyperlink" Id="rId33"/>
    <Relationship TargetMode="External" Target="http://www.gto.ru/" Type="http://schemas.openxmlformats.org/officeDocument/2006/relationships/hyperlink" Id="rId34"/>
    <Relationship TargetMode="External" Target="http://www.gto.ru/" Type="http://schemas.openxmlformats.org/officeDocument/2006/relationships/hyperlink" Id="rId35"/>
    <Relationship TargetMode="External" Target="http://www.gto.ru/" Type="http://schemas.openxmlformats.org/officeDocument/2006/relationships/hyperlink" Id="rId36"/>
    <Relationship TargetMode="External" Target="http://www.gto.ru/" Type="http://schemas.openxmlformats.org/officeDocument/2006/relationships/hyperlink" Id="rId37"/>
    <Relationship TargetMode="External" Target="http://www.gto.ru/" Type="http://schemas.openxmlformats.org/officeDocument/2006/relationships/hyperlink" Id="rId38"/>
    <Relationship TargetMode="External" Target="http://www.gto.ru/" Type="http://schemas.openxmlformats.org/officeDocument/2006/relationships/hyperlink" Id="rId39"/>
    <Relationship TargetMode="External" Target="http://www.gto.ru/" Type="http://schemas.openxmlformats.org/officeDocument/2006/relationships/hyperlink" Id="rId40"/>
    <Relationship TargetMode="External" Target="http://www.gto.ru/" Type="http://schemas.openxmlformats.org/officeDocument/2006/relationships/hyperlink" Id="rId41"/>
    <Relationship TargetMode="External" Target="http://www.gto.ru/" Type="http://schemas.openxmlformats.org/officeDocument/2006/relationships/hyperlink" Id="rId42"/>
    <Relationship TargetMode="External" Target="http://www.gto.ru/" Type="http://schemas.openxmlformats.org/officeDocument/2006/relationships/hyperlink" Id="rId43"/>
    <Relationship TargetMode="External" Target="http://www.gto.ru/" Type="http://schemas.openxmlformats.org/officeDocument/2006/relationships/hyperlink" Id="rId44"/>
    <Relationship TargetMode="External" Target="http://www.gto.ru/" Type="http://schemas.openxmlformats.org/officeDocument/2006/relationships/hyperlink" Id="rId45"/>
    <Relationship TargetMode="External" Target="http://www.gto.ru/" Type="http://schemas.openxmlformats.org/officeDocument/2006/relationships/hyperlink" Id="rId46"/>
    <Relationship TargetMode="External" Target="http://www.gto.ru/" Type="http://schemas.openxmlformats.org/officeDocument/2006/relationships/hyperlink" Id="rId47"/>
    <Relationship TargetMode="External" Target="http://www.gto.ru/" Type="http://schemas.openxmlformats.org/officeDocument/2006/relationships/hyperlink" Id="rId48"/>
    <Relationship TargetMode="External" Target="http://www.gto.ru/" Type="http://schemas.openxmlformats.org/officeDocument/2006/relationships/hyperlink" Id="rId49"/>
    <Relationship TargetMode="External" Target="http://www.gto.ru/" Type="http://schemas.openxmlformats.org/officeDocument/2006/relationships/hyperlink" Id="rId50"/>
    <Relationship TargetMode="External" Target="http://www.gto.ru/" Type="http://schemas.openxmlformats.org/officeDocument/2006/relationships/hyperlink" Id="rId51"/>
    <Relationship TargetMode="External" Target="http://www.gto.ru/" Type="http://schemas.openxmlformats.org/officeDocument/2006/relationships/hyperlink" Id="rId52"/>
    <Relationship TargetMode="External" Target="http://www.gto.ru/" Type="http://schemas.openxmlformats.org/officeDocument/2006/relationships/hyperlink" Id="rId53"/>
    <Relationship TargetMode="External" Target="http://www.gto.ru/" Type="http://schemas.openxmlformats.org/officeDocument/2006/relationships/hyperlink" Id="rId54"/>
    <Relationship TargetMode="External" Target="http://www.gto.ru/" Type="http://schemas.openxmlformats.org/officeDocument/2006/relationships/hyperlink" Id="rId55"/>
    <Relationship TargetMode="External" Target="http://www.gto.ru/" Type="http://schemas.openxmlformats.org/officeDocument/2006/relationships/hyperlink" Id="rId56"/>
    <Relationship TargetMode="External" Target="http://www.gto.ru/" Type="http://schemas.openxmlformats.org/officeDocument/2006/relationships/hyperlink" Id="rId57"/>
    <Relationship TargetMode="External" Target="http://www.gto.ru/" Type="http://schemas.openxmlformats.org/officeDocument/2006/relationships/hyperlink" Id="rId58"/>
    <Relationship TargetMode="External" Target="http://www.gto.ru/" Type="http://schemas.openxmlformats.org/officeDocument/2006/relationships/hyperlink" Id="rId59"/>
    <Relationship TargetMode="External" Target="http://www.gto.ru/" Type="http://schemas.openxmlformats.org/officeDocument/2006/relationships/hyperlink" Id="rId60"/>
    <Relationship TargetMode="External" Target="http://www.gto.ru/" Type="http://schemas.openxmlformats.org/officeDocument/2006/relationships/hyperlink" Id="rId61"/>
    <Relationship TargetMode="External" Target="http://www.gto.ru/" Type="http://schemas.openxmlformats.org/officeDocument/2006/relationships/hyperlink" Id="rId62"/>
    <Relationship TargetMode="External" Target="http://www.gto.ru/" Type="http://schemas.openxmlformats.org/officeDocument/2006/relationships/hyperlink" Id="rId63"/>
    <Relationship TargetMode="External" Target="http://www.gto.ru/" Type="http://schemas.openxmlformats.org/officeDocument/2006/relationships/hyperlink" Id="rId64"/>
    <Relationship TargetMode="External" Target="http://www.gto.ru/" Type="http://schemas.openxmlformats.org/officeDocument/2006/relationships/hyperlink" Id="rId65"/>
    <Relationship TargetMode="External" Target="http://www.gto.ru/" Type="http://schemas.openxmlformats.org/officeDocument/2006/relationships/hyperlink" Id="rId66"/>
    <Relationship TargetMode="External" Target="http://www.gto.ru/" Type="http://schemas.openxmlformats.org/officeDocument/2006/relationships/hyperlink" Id="rId67"/>
    <Relationship TargetMode="External" Target="http://www.gto.ru/" Type="http://schemas.openxmlformats.org/officeDocument/2006/relationships/hyperlink" Id="rId68"/>
    <Relationship TargetMode="External" Target="http://www.gto.ru/" Type="http://schemas.openxmlformats.org/officeDocument/2006/relationships/hyperlink" Id="rId69"/>
    <Relationship TargetMode="External" Target="http://www.gto.ru/" Type="http://schemas.openxmlformats.org/officeDocument/2006/relationships/hyperlink" Id="rId70"/>
    <Relationship TargetMode="External" Target="http://www.gto.ru/" Type="http://schemas.openxmlformats.org/officeDocument/2006/relationships/hyperlink" Id="rId71"/>
    <Relationship TargetMode="External" Target="http://www.gto.ru/" Type="http://schemas.openxmlformats.org/officeDocument/2006/relationships/hyperlink" Id="rId72"/>
    <Relationship TargetMode="External" Target="http://www.gto.ru/" Type="http://schemas.openxmlformats.org/officeDocument/2006/relationships/hyperlink" Id="rId73"/>
    <Relationship TargetMode="External" Target="http://www.gto.ru/" Type="http://schemas.openxmlformats.org/officeDocument/2006/relationships/hyperlink" Id="rId74"/>
    <Relationship TargetMode="External" Target="http://www.gto.ru/" Type="http://schemas.openxmlformats.org/officeDocument/2006/relationships/hyperlink" Id="rId75"/>
    <Relationship TargetMode="External" Target="http://www.gto.ru/" Type="http://schemas.openxmlformats.org/officeDocument/2006/relationships/hyperlink" Id="rId76"/>
    <Relationship TargetMode="External" Target="http://www.gto.ru/" Type="http://schemas.openxmlformats.org/officeDocument/2006/relationships/hyperlink" Id="rId77"/>
    <Relationship TargetMode="External" Target="http://www.gto.ru/" Type="http://schemas.openxmlformats.org/officeDocument/2006/relationships/hyperlink" Id="rId78"/>
    <Relationship TargetMode="External" Target="http://www.gto.ru/" Type="http://schemas.openxmlformats.org/officeDocument/2006/relationships/hyperlink" Id="rId79"/>
    <Relationship TargetMode="External" Target="http://www.gto.ru/" Type="http://schemas.openxmlformats.org/officeDocument/2006/relationships/hyperlink" Id="rId80"/>
    <Relationship TargetMode="External" Target="http://www.gto.ru/" Type="http://schemas.openxmlformats.org/officeDocument/2006/relationships/hyperlink" Id="rId81"/>
    <Relationship TargetMode="External" Target="http://www.gto.ru/" Type="http://schemas.openxmlformats.org/officeDocument/2006/relationships/hyperlink" Id="rId82"/>
    <Relationship TargetMode="External" Target="http://www.gto.ru/" Type="http://schemas.openxmlformats.org/officeDocument/2006/relationships/hyperlink" Id="rId83"/>
    <Relationship TargetMode="External" Target="http://www.gto.ru/" Type="http://schemas.openxmlformats.org/officeDocument/2006/relationships/hyperlink" Id="rId84"/>
    <Relationship TargetMode="External" Target="http://www.gto.ru/" Type="http://schemas.openxmlformats.org/officeDocument/2006/relationships/hyperlink" Id="rId85"/>
    <Relationship TargetMode="External" Target="http://www.gto.ru/" Type="http://schemas.openxmlformats.org/officeDocument/2006/relationships/hyperlink" Id="rId86"/>
    <Relationship TargetMode="External" Target="http://www.gto.ru/" Type="http://schemas.openxmlformats.org/officeDocument/2006/relationships/hyperlink" Id="rId87"/>
    <Relationship TargetMode="External" Target="http://www.gto.ru/" Type="http://schemas.openxmlformats.org/officeDocument/2006/relationships/hyperlink" Id="rId88"/>
    <Relationship TargetMode="External" Target="http://www.gto.ru/" Type="http://schemas.openxmlformats.org/officeDocument/2006/relationships/hyperlink" Id="rId89"/>
    <Relationship TargetMode="External" Target="http://www.gto.ru/" Type="http://schemas.openxmlformats.org/officeDocument/2006/relationships/hyperlink" Id="rId90"/>
    <Relationship TargetMode="External" Target="http://www.gto.ru/" Type="http://schemas.openxmlformats.org/officeDocument/2006/relationships/hyperlink" Id="rId91"/>
    <Relationship TargetMode="External" Target="http://www.gto.ru/" Type="http://schemas.openxmlformats.org/officeDocument/2006/relationships/hyperlink" Id="rId92"/>
    <Relationship TargetMode="External" Target="http://www.gto.ru/" Type="http://schemas.openxmlformats.org/officeDocument/2006/relationships/hyperlink" Id="rId93"/>
    <Relationship TargetMode="External" Target="http://www.gto.ru/" Type="http://schemas.openxmlformats.org/officeDocument/2006/relationships/hyperlink" Id="rId94"/>
    <Relationship TargetMode="External" Target="http://www.gto.ru/" Type="http://schemas.openxmlformats.org/officeDocument/2006/relationships/hyperlink" Id="rId95"/>
    <Relationship TargetMode="External" Target="http://www.gto.ru/" Type="http://schemas.openxmlformats.org/officeDocument/2006/relationships/hyperlink" Id="rId96"/>
    <Relationship TargetMode="External" Target="http://www.gto.ru/" Type="http://schemas.openxmlformats.org/officeDocument/2006/relationships/hyperlink" Id="rId97"/>
    <Relationship TargetMode="External" Target="http://www.gto.ru/" Type="http://schemas.openxmlformats.org/officeDocument/2006/relationships/hyperlink" Id="rId98"/>
    <Relationship TargetMode="External" Target="http://www.gto.ru/" Type="http://schemas.openxmlformats.org/officeDocument/2006/relationships/hyperlink" Id="rId99"/>
    <Relationship TargetMode="External" Target="http://www.gto.ru/" Type="http://schemas.openxmlformats.org/officeDocument/2006/relationships/hyperlink" Id="rId100"/>
    <Relationship TargetMode="External" Target="http://www.gto.ru/" Type="http://schemas.openxmlformats.org/officeDocument/2006/relationships/hyperlink" Id="rId101"/>
    <Relationship TargetMode="External" Target="http://www.gto.ru/" Type="http://schemas.openxmlformats.org/officeDocument/2006/relationships/hyperlink" Id="rId102"/>
    <Relationship TargetMode="External" Target="http://www.gto.ru/" Type="http://schemas.openxmlformats.org/officeDocument/2006/relationships/hyperlink" Id="rId103"/>
    <Relationship TargetMode="External" Target="http://www.gto.ru/" Type="http://schemas.openxmlformats.org/officeDocument/2006/relationships/hyperlink" Id="rId104"/>
    <Relationship TargetMode="External" Target="http://www.gto.ru/" Type="http://schemas.openxmlformats.org/officeDocument/2006/relationships/hyperlink" Id="rId105"/>
    <Relationship TargetMode="External" Target="http://www.gto.ru/" Type="http://schemas.openxmlformats.org/officeDocument/2006/relationships/hyperlink" Id="rId106"/>
    <Relationship TargetMode="External" Target="http://www.gto.ru/" Type="http://schemas.openxmlformats.org/officeDocument/2006/relationships/hyperlink" Id="rId107"/>
    <Relationship TargetMode="External" Target="http://www.gto.ru/" Type="http://schemas.openxmlformats.org/officeDocument/2006/relationships/hyperlink" Id="rId108"/>
    <Relationship TargetMode="External" Target="http://www.gto.ru/" Type="http://schemas.openxmlformats.org/officeDocument/2006/relationships/hyperlink" Id="rId109"/>
    <Relationship TargetMode="External" Target="http://www.gto.ru/" Type="http://schemas.openxmlformats.org/officeDocument/2006/relationships/hyperlink" Id="rId110"/>
    <Relationship TargetMode="External" Target="http://www.gto.ru/" Type="http://schemas.openxmlformats.org/officeDocument/2006/relationships/hyperlink" Id="rId111"/>
    <Relationship TargetMode="External" Target="http://www.gto.ru/" Type="http://schemas.openxmlformats.org/officeDocument/2006/relationships/hyperlink" Id="rId112"/>
    <Relationship TargetMode="External" Target="http://www.gto.ru/" Type="http://schemas.openxmlformats.org/officeDocument/2006/relationships/hyperlink" Id="rId113"/>
    <Relationship TargetMode="External" Target="http://www.gto.ru/" Type="http://schemas.openxmlformats.org/officeDocument/2006/relationships/hyperlink" Id="rId114"/>
    <Relationship TargetMode="External" Target="http://www.gto.ru/" Type="http://schemas.openxmlformats.org/officeDocument/2006/relationships/hyperlink" Id="rId115"/>
    <Relationship TargetMode="External" Target="http://www.gto.ru/" Type="http://schemas.openxmlformats.org/officeDocument/2006/relationships/hyperlink" Id="rId116"/>
    <Relationship TargetMode="External" Target="http://www.gto.ru/" Type="http://schemas.openxmlformats.org/officeDocument/2006/relationships/hyperlink" Id="rId117"/>
    <Relationship TargetMode="External" Target="http://www.gto.ru/" Type="http://schemas.openxmlformats.org/officeDocument/2006/relationships/hyperlink" Id="rId118"/>
    <Relationship TargetMode="External" Target="http://www.gto.ru/" Type="http://schemas.openxmlformats.org/officeDocument/2006/relationships/hyperlink" Id="rId119"/>
    <Relationship TargetMode="External" Target="http://www.gto.ru/" Type="http://schemas.openxmlformats.org/officeDocument/2006/relationships/hyperlink" Id="rId120"/>
    <Relationship TargetMode="External" Target="http://www.gto.ru/" Type="http://schemas.openxmlformats.org/officeDocument/2006/relationships/hyperlink" Id="rId121"/>
    <Relationship TargetMode="External" Target="http://www.gto.ru/" Type="http://schemas.openxmlformats.org/officeDocument/2006/relationships/hyperlink" Id="rId122"/>
    <Relationship TargetMode="External" Target="http://www.gto.ru/" Type="http://schemas.openxmlformats.org/officeDocument/2006/relationships/hyperlink" Id="rId123"/>
    <Relationship TargetMode="External" Target="http://www.gto.ru/" Type="http://schemas.openxmlformats.org/officeDocument/2006/relationships/hyperlink" Id="rId124"/>
    <Relationship TargetMode="External" Target="http://www.gto.ru/" Type="http://schemas.openxmlformats.org/officeDocument/2006/relationships/hyperlink" Id="rId125"/>
    <Relationship TargetMode="External" Target="http://www.gto.ru/" Type="http://schemas.openxmlformats.org/officeDocument/2006/relationships/hyperlink" Id="rId126"/>
    <Relationship TargetMode="External" Target="http://www.gto.ru/" Type="http://schemas.openxmlformats.org/officeDocument/2006/relationships/hyperlink" Id="rId127"/>
    <Relationship TargetMode="External" Target="http://www.gto.ru/" Type="http://schemas.openxmlformats.org/officeDocument/2006/relationships/hyperlink" Id="rId128"/>
    <Relationship TargetMode="External" Target="http://www.gto.ru/" Type="http://schemas.openxmlformats.org/officeDocument/2006/relationships/hyperlink" Id="rId129"/>
    <Relationship TargetMode="External" Target="http://www.gto.ru/" Type="http://schemas.openxmlformats.org/officeDocument/2006/relationships/hyperlink" Id="rId130"/>
    <Relationship TargetMode="External" Target="http://www.gto.ru/" Type="http://schemas.openxmlformats.org/officeDocument/2006/relationships/hyperlink" Id="rId131"/>
    <Relationship TargetMode="External" Target="http://www.gto.ru/" Type="http://schemas.openxmlformats.org/officeDocument/2006/relationships/hyperlink" Id="rId132"/>
    <Relationship TargetMode="External" Target="http://www.gto.ru/" Type="http://schemas.openxmlformats.org/officeDocument/2006/relationships/hyperlink" Id="rId133"/>
    <Relationship TargetMode="External" Target="http://www.gto.ru/" Type="http://schemas.openxmlformats.org/officeDocument/2006/relationships/hyperlink" Id="rId134"/>
    <Relationship TargetMode="External" Target="http://www.gto.ru/" Type="http://schemas.openxmlformats.org/officeDocument/2006/relationships/hyperlink" Id="rId135"/>
    <Relationship TargetMode="External" Target="http://www.gto.ru/" Type="http://schemas.openxmlformats.org/officeDocument/2006/relationships/hyperlink" Id="rId136"/>
    <Relationship TargetMode="External" Target="http://www.gto.ru/" Type="http://schemas.openxmlformats.org/officeDocument/2006/relationships/hyperlink" Id="rId137"/>
    <Relationship TargetMode="External" Target="http://www.gto.ru/" Type="http://schemas.openxmlformats.org/officeDocument/2006/relationships/hyperlink" Id="rId138"/>
    <Relationship TargetMode="External" Target="http://www.gto.ru/" Type="http://schemas.openxmlformats.org/officeDocument/2006/relationships/hyperlink" Id="rId139"/>
    <Relationship TargetMode="External" Target="http://www.gto.ru/" Type="http://schemas.openxmlformats.org/officeDocument/2006/relationships/hyperlink" Id="rId140"/>
    <Relationship TargetMode="External" Target="http://www.gto.ru/" Type="http://schemas.openxmlformats.org/officeDocument/2006/relationships/hyperlink" Id="rId141"/>
    <Relationship TargetMode="External" Target="http://www.gto.ru/" Type="http://schemas.openxmlformats.org/officeDocument/2006/relationships/hyperlink" Id="rId142"/>
    <Relationship TargetMode="External" Target="http://www.gto.ru/" Type="http://schemas.openxmlformats.org/officeDocument/2006/relationships/hyperlink" Id="rId143"/>
    <Relationship TargetMode="External" Target="http://www.gto.ru/" Type="http://schemas.openxmlformats.org/officeDocument/2006/relationships/hyperlink" Id="rId144"/>
    <Relationship TargetMode="External" Target="http://www.gto.ru/" Type="http://schemas.openxmlformats.org/officeDocument/2006/relationships/hyperlink" Id="rId145"/>
    <Relationship TargetMode="External" Target="http://www.gto.ru/" Type="http://schemas.openxmlformats.org/officeDocument/2006/relationships/hyperlink" Id="rId146"/>
    <Relationship TargetMode="External" Target="http://www.gto.ru/" Type="http://schemas.openxmlformats.org/officeDocument/2006/relationships/hyperlink" Id="rId147"/>
    <Relationship TargetMode="External" Target="http://www.gto.ru/" Type="http://schemas.openxmlformats.org/officeDocument/2006/relationships/hyperlink" Id="rId148"/>
    <Relationship TargetMode="External" Target="http://www.gto.ru/" Type="http://schemas.openxmlformats.org/officeDocument/2006/relationships/hyperlink" Id="rId149"/>
    <Relationship TargetMode="External" Target="http://www.gto.ru/" Type="http://schemas.openxmlformats.org/officeDocument/2006/relationships/hyperlink" Id="rId150"/>
    <Relationship TargetMode="External" Target="http://www.gto.ru/" Type="http://schemas.openxmlformats.org/officeDocument/2006/relationships/hyperlink" Id="rId151"/>
    <Relationship TargetMode="External" Target="http://www.gto.ru/" Type="http://schemas.openxmlformats.org/officeDocument/2006/relationships/hyperlink" Id="rId152"/>
    <Relationship TargetMode="External" Target="http://www.gto.ru/" Type="http://schemas.openxmlformats.org/officeDocument/2006/relationships/hyperlink" Id="rId153"/>
    <Relationship TargetMode="External" Target="http://www.gto.ru/" Type="http://schemas.openxmlformats.org/officeDocument/2006/relationships/hyperlink" Id="rId154"/>
    <Relationship TargetMode="External" Target="http://www.gto.ru/" Type="http://schemas.openxmlformats.org/officeDocument/2006/relationships/hyperlink" Id="rId155"/>
    <Relationship TargetMode="External" Target="http://www.gto.ru/" Type="http://schemas.openxmlformats.org/officeDocument/2006/relationships/hyperlink" Id="rId156"/>
    <Relationship TargetMode="External" Target="http://www.gto.ru/" Type="http://schemas.openxmlformats.org/officeDocument/2006/relationships/hyperlink" Id="rId157"/>
    <Relationship TargetMode="External" Target="http://www.gto.ru/" Type="http://schemas.openxmlformats.org/officeDocument/2006/relationships/hyperlink" Id="rId158"/>
    <Relationship TargetMode="External" Target="http://www.gto.ru/" Type="http://schemas.openxmlformats.org/officeDocument/2006/relationships/hyperlink" Id="rId159"/>
    <Relationship TargetMode="External" Target="http://www.gto.ru/" Type="http://schemas.openxmlformats.org/officeDocument/2006/relationships/hyperlink" Id="rId160"/>
    <Relationship TargetMode="External" Target="http://www.gto.ru/" Type="http://schemas.openxmlformats.org/officeDocument/2006/relationships/hyperlink" Id="rId161"/>
    <Relationship TargetMode="External" Target="http://www.gto.ru/" Type="http://schemas.openxmlformats.org/officeDocument/2006/relationships/hyperlink" Id="rId162"/>
    <Relationship TargetMode="External" Target="http://www.gto.ru/" Type="http://schemas.openxmlformats.org/officeDocument/2006/relationships/hyperlink" Id="rId163"/>
    <Relationship TargetMode="External" Target="http://www.gto.ru/" Type="http://schemas.openxmlformats.org/officeDocument/2006/relationships/hyperlink" Id="rId164"/>
    <Relationship TargetMode="External" Target="http://www.gto.ru/" Type="http://schemas.openxmlformats.org/officeDocument/2006/relationships/hyperlink" Id="rId165"/>
    <Relationship TargetMode="External" Target="http://www.gto.ru/" Type="http://schemas.openxmlformats.org/officeDocument/2006/relationships/hyperlink" Id="rId166"/>
    <Relationship TargetMode="External" Target="http://www.gto.ru/" Type="http://schemas.openxmlformats.org/officeDocument/2006/relationships/hyperlink" Id="rId167"/>
    <Relationship TargetMode="External" Target="http://www.gto.ru/" Type="http://schemas.openxmlformats.org/officeDocument/2006/relationships/hyperlink" Id="rId168"/>
    <Relationship TargetMode="External" Target="http://www.gto.ru/" Type="http://schemas.openxmlformats.org/officeDocument/2006/relationships/hyperlink" Id="rId169"/>
    <Relationship TargetMode="External" Target="http://www.gto.ru/" Type="http://schemas.openxmlformats.org/officeDocument/2006/relationships/hyperlink" Id="rId170"/>
    <Relationship TargetMode="External" Target="http://www.gto.ru/" Type="http://schemas.openxmlformats.org/officeDocument/2006/relationships/hyperlink" Id="rId171"/>
    <Relationship TargetMode="External" Target="http://www.gto.ru/" Type="http://schemas.openxmlformats.org/officeDocument/2006/relationships/hyperlink" Id="rId172"/>
    <Relationship TargetMode="External" Target="http://www.gto.ru/" Type="http://schemas.openxmlformats.org/officeDocument/2006/relationships/hyperlink" Id="rId173"/>
    <Relationship TargetMode="External" Target="http://www.gto.ru/" Type="http://schemas.openxmlformats.org/officeDocument/2006/relationships/hyperlink" Id="rId174"/>
    <Relationship TargetMode="External" Target="http://www.gto.ru/" Type="http://schemas.openxmlformats.org/officeDocument/2006/relationships/hyperlink" Id="rId175"/>
    <Relationship TargetMode="External" Target="http://www.gto.ru/" Type="http://schemas.openxmlformats.org/officeDocument/2006/relationships/hyperlink" Id="rId176"/>
    <Relationship TargetMode="External" Target="http://www.gto.ru/" Type="http://schemas.openxmlformats.org/officeDocument/2006/relationships/hyperlink" Id="rId177"/>
    <Relationship TargetMode="External" Target="http://www.gto.ru/" Type="http://schemas.openxmlformats.org/officeDocument/2006/relationships/hyperlink" Id="rId178"/>
    <Relationship TargetMode="External" Target="http://www.gto.ru/" Type="http://schemas.openxmlformats.org/officeDocument/2006/relationships/hyperlink" Id="rId179"/>
    <Relationship TargetMode="External" Target="http://www.gto.ru/" Type="http://schemas.openxmlformats.org/officeDocument/2006/relationships/hyperlink" Id="rId180"/>
    <Relationship TargetMode="External" Target="http://www.gto.ru/" Type="http://schemas.openxmlformats.org/officeDocument/2006/relationships/hyperlink" Id="rId181"/>
    <Relationship TargetMode="External" Target="http://www.gto.ru/" Type="http://schemas.openxmlformats.org/officeDocument/2006/relationships/hyperlink" Id="rId182"/>
    <Relationship TargetMode="External" Target="http://www.gto.ru/" Type="http://schemas.openxmlformats.org/officeDocument/2006/relationships/hyperlink" Id="rId183"/>
    <Relationship TargetMode="External" Target="http://www.gto.ru/" Type="http://schemas.openxmlformats.org/officeDocument/2006/relationships/hyperlink" Id="rId184"/>
    <Relationship TargetMode="External" Target="http://www.gto.ru/" Type="http://schemas.openxmlformats.org/officeDocument/2006/relationships/hyperlink" Id="rId185"/>
    <Relationship TargetMode="External" Target="http://www.gto.ru/" Type="http://schemas.openxmlformats.org/officeDocument/2006/relationships/hyperlink" Id="rId186"/>
    <Relationship TargetMode="External" Target="http://www.gto.ru/" Type="http://schemas.openxmlformats.org/officeDocument/2006/relationships/hyperlink" Id="rId18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